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424" w:type="dxa"/>
        <w:jc w:val="center"/>
        <w:tblInd w:w="0" w:type="dxa"/>
        <w:tblCellMar>
          <w:top w:w="37" w:type="dxa"/>
          <w:left w:w="115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4709"/>
        <w:gridCol w:w="4715"/>
      </w:tblGrid>
      <w:tr w:rsidR="00AB5863" w:rsidRPr="00863D8C" w14:paraId="330B5B71" w14:textId="77777777" w:rsidTr="009A6751">
        <w:trPr>
          <w:trHeight w:val="1774"/>
          <w:jc w:val="center"/>
        </w:trPr>
        <w:tc>
          <w:tcPr>
            <w:tcW w:w="4709" w:type="dxa"/>
          </w:tcPr>
          <w:p w14:paraId="0A011F89" w14:textId="77777777" w:rsidR="00AB5863" w:rsidRPr="00863D8C" w:rsidRDefault="00AB5863" w:rsidP="005C0FDA">
            <w:pPr>
              <w:ind w:right="1587"/>
              <w:jc w:val="center"/>
              <w:rPr>
                <w:rFonts w:asciiTheme="majorHAnsi" w:hAnsiTheme="majorHAnsi" w:cstheme="majorHAnsi"/>
              </w:rPr>
            </w:pPr>
            <w:bookmarkStart w:id="0" w:name="_GoBack"/>
            <w:bookmarkEnd w:id="0"/>
            <w:r w:rsidRPr="00863D8C">
              <w:rPr>
                <w:rFonts w:asciiTheme="majorHAnsi" w:hAnsiTheme="majorHAnsi" w:cstheme="majorHAnsi"/>
                <w:noProof/>
              </w:rPr>
              <w:drawing>
                <wp:anchor distT="0" distB="0" distL="114300" distR="114300" simplePos="0" relativeHeight="251659264" behindDoc="1" locked="0" layoutInCell="1" allowOverlap="1" wp14:anchorId="6287EF22" wp14:editId="13EDDA53">
                  <wp:simplePos x="0" y="0"/>
                  <wp:positionH relativeFrom="column">
                    <wp:posOffset>1038225</wp:posOffset>
                  </wp:positionH>
                  <wp:positionV relativeFrom="paragraph">
                    <wp:posOffset>104775</wp:posOffset>
                  </wp:positionV>
                  <wp:extent cx="803275" cy="887730"/>
                  <wp:effectExtent l="0" t="0" r="0" b="7620"/>
                  <wp:wrapTight wrapText="bothSides">
                    <wp:wrapPolygon edited="0">
                      <wp:start x="0" y="0"/>
                      <wp:lineTo x="0" y="21322"/>
                      <wp:lineTo x="21002" y="21322"/>
                      <wp:lineTo x="21002" y="0"/>
                      <wp:lineTo x="0" y="0"/>
                    </wp:wrapPolygon>
                  </wp:wrapTight>
                  <wp:docPr id="44" name="Picture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275" cy="887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15" w:type="dxa"/>
            <w:vAlign w:val="bottom"/>
          </w:tcPr>
          <w:p w14:paraId="6823734E" w14:textId="77777777" w:rsidR="00AB5863" w:rsidRPr="00863D8C" w:rsidRDefault="00AB5863" w:rsidP="005C0FDA">
            <w:pPr>
              <w:ind w:left="45"/>
              <w:jc w:val="center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noProof/>
              </w:rPr>
              <w:drawing>
                <wp:anchor distT="0" distB="0" distL="114300" distR="114300" simplePos="0" relativeHeight="251660288" behindDoc="1" locked="0" layoutInCell="1" allowOverlap="1" wp14:anchorId="26DD5601" wp14:editId="14393284">
                  <wp:simplePos x="0" y="0"/>
                  <wp:positionH relativeFrom="column">
                    <wp:posOffset>990600</wp:posOffset>
                  </wp:positionH>
                  <wp:positionV relativeFrom="paragraph">
                    <wp:posOffset>-95250</wp:posOffset>
                  </wp:positionV>
                  <wp:extent cx="901700" cy="1047750"/>
                  <wp:effectExtent l="0" t="0" r="0" b="0"/>
                  <wp:wrapTight wrapText="bothSides">
                    <wp:wrapPolygon edited="0">
                      <wp:start x="0" y="0"/>
                      <wp:lineTo x="0" y="21207"/>
                      <wp:lineTo x="20992" y="21207"/>
                      <wp:lineTo x="20992" y="0"/>
                      <wp:lineTo x="0" y="0"/>
                    </wp:wrapPolygon>
                  </wp:wrapTight>
                  <wp:docPr id="42" name="Picture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63D8C">
              <w:rPr>
                <w:rFonts w:asciiTheme="majorHAnsi" w:eastAsia="Cambria" w:hAnsiTheme="majorHAnsi" w:cstheme="majorHAnsi"/>
                <w:color w:val="00000A"/>
              </w:rPr>
              <w:t xml:space="preserve"> </w:t>
            </w:r>
          </w:p>
        </w:tc>
      </w:tr>
      <w:tr w:rsidR="00AB5863" w:rsidRPr="00863D8C" w14:paraId="74BEE541" w14:textId="77777777" w:rsidTr="009A6751">
        <w:trPr>
          <w:trHeight w:val="223"/>
          <w:jc w:val="center"/>
        </w:trPr>
        <w:tc>
          <w:tcPr>
            <w:tcW w:w="4709" w:type="dxa"/>
          </w:tcPr>
          <w:p w14:paraId="55BFCB4D" w14:textId="77777777" w:rsidR="00AB5863" w:rsidRPr="00863D8C" w:rsidRDefault="00AB5863" w:rsidP="005C0FDA">
            <w:pPr>
              <w:ind w:right="2"/>
              <w:jc w:val="center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eastAsia="Cambria" w:hAnsiTheme="majorHAnsi" w:cstheme="majorHAnsi"/>
                <w:color w:val="00000A"/>
              </w:rPr>
              <w:t xml:space="preserve">REGIONE CALABRIA </w:t>
            </w:r>
          </w:p>
        </w:tc>
        <w:tc>
          <w:tcPr>
            <w:tcW w:w="4715" w:type="dxa"/>
          </w:tcPr>
          <w:p w14:paraId="39E72D3A" w14:textId="77777777" w:rsidR="00AB5863" w:rsidRPr="00863D8C" w:rsidRDefault="00AB5863" w:rsidP="005C0FDA">
            <w:pPr>
              <w:ind w:right="2"/>
              <w:jc w:val="center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eastAsia="Cambria" w:hAnsiTheme="majorHAnsi" w:cstheme="majorHAnsi"/>
                <w:color w:val="00000A"/>
              </w:rPr>
              <w:t xml:space="preserve">REPUBBLICA ITALIANA </w:t>
            </w:r>
          </w:p>
        </w:tc>
      </w:tr>
    </w:tbl>
    <w:p w14:paraId="5A6DF0FD" w14:textId="77777777" w:rsidR="00AB5863" w:rsidRPr="00863D8C" w:rsidRDefault="00AB5863" w:rsidP="00AB5863">
      <w:pPr>
        <w:spacing w:after="237"/>
        <w:ind w:left="86"/>
        <w:jc w:val="center"/>
        <w:rPr>
          <w:rFonts w:asciiTheme="majorHAnsi" w:hAnsiTheme="majorHAnsi" w:cstheme="majorHAnsi"/>
          <w:lang w:val="it-IT"/>
        </w:rPr>
      </w:pPr>
    </w:p>
    <w:p w14:paraId="46C2F5D9" w14:textId="77777777" w:rsidR="00AB5863" w:rsidRPr="00863D8C" w:rsidRDefault="00AB5863" w:rsidP="00AB5863">
      <w:pPr>
        <w:spacing w:after="61"/>
        <w:ind w:left="81"/>
        <w:jc w:val="center"/>
        <w:rPr>
          <w:rFonts w:asciiTheme="majorHAnsi" w:hAnsiTheme="majorHAnsi" w:cstheme="majorHAnsi"/>
          <w:lang w:val="it-IT"/>
        </w:rPr>
      </w:pPr>
    </w:p>
    <w:p w14:paraId="5D86DE40" w14:textId="70148095" w:rsidR="00EE5ED7" w:rsidRPr="00EE5ED7" w:rsidRDefault="00AB5863" w:rsidP="00EE5ED7">
      <w:pPr>
        <w:jc w:val="center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EE5ED7">
        <w:rPr>
          <w:rFonts w:cstheme="majorHAnsi"/>
          <w:b/>
          <w:bCs/>
          <w:lang w:val="it-IT"/>
        </w:rPr>
        <w:t>Avviso</w:t>
      </w:r>
      <w:r w:rsidR="00EE5ED7" w:rsidRPr="00EE5ED7">
        <w:rPr>
          <w:rFonts w:cstheme="majorHAnsi"/>
          <w:b/>
          <w:bCs/>
          <w:lang w:val="it-IT"/>
        </w:rPr>
        <w:t xml:space="preserve"> </w:t>
      </w:r>
      <w:r w:rsidR="000B245E" w:rsidRPr="00EE5ED7">
        <w:rPr>
          <w:rFonts w:cstheme="majorHAnsi"/>
          <w:b/>
          <w:bCs/>
          <w:lang w:val="it-IT"/>
        </w:rPr>
        <w:t>Pubblico”</w:t>
      </w:r>
      <w:r w:rsidR="00EE5ED7" w:rsidRPr="00EE5ED7">
        <w:rPr>
          <w:rFonts w:cstheme="majorHAnsi"/>
          <w:b/>
          <w:bCs/>
          <w:lang w:val="it-IT"/>
        </w:rPr>
        <w:t xml:space="preserve"> </w:t>
      </w:r>
      <w:r w:rsidR="00EE5ED7" w:rsidRPr="00EE5ED7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Incentivi e sostegno all’avvio e al rafforzamento di attività imprenditoriali </w:t>
      </w:r>
    </w:p>
    <w:p w14:paraId="7ECE438F" w14:textId="7ED807F7" w:rsidR="00AB5863" w:rsidRPr="00EE5ED7" w:rsidRDefault="00EE5ED7" w:rsidP="00EE5ED7">
      <w:pPr>
        <w:spacing w:after="0" w:line="240" w:lineRule="auto"/>
        <w:jc w:val="center"/>
        <w:rPr>
          <w:rFonts w:asciiTheme="majorHAnsi" w:hAnsiTheme="majorHAnsi" w:cstheme="majorHAnsi"/>
          <w:b/>
          <w:bCs/>
          <w:color w:val="00000A"/>
          <w:lang w:val="it-IT"/>
        </w:rPr>
      </w:pPr>
      <w:r w:rsidRPr="00EE5ED7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che producono effetti socialmente desiderabili e beni </w:t>
      </w:r>
      <w:r w:rsidR="000B245E" w:rsidRPr="00EE5ED7">
        <w:rPr>
          <w:rFonts w:ascii="Calibri" w:eastAsia="Calibri" w:hAnsi="Calibri" w:cs="Calibri"/>
          <w:b/>
          <w:bCs/>
          <w:sz w:val="24"/>
          <w:szCs w:val="24"/>
          <w:lang w:val="it-IT"/>
        </w:rPr>
        <w:t>pubblici nel</w:t>
      </w:r>
      <w:r w:rsidRPr="00EE5ED7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comune di LAMEZIA TERME</w:t>
      </w:r>
    </w:p>
    <w:p w14:paraId="4A02C407" w14:textId="77777777" w:rsidR="00AB5863" w:rsidRPr="00863D8C" w:rsidRDefault="00AB5863" w:rsidP="00AB5863">
      <w:pPr>
        <w:spacing w:after="58"/>
        <w:ind w:left="1177" w:right="1133" w:hanging="10"/>
        <w:jc w:val="center"/>
        <w:rPr>
          <w:rFonts w:asciiTheme="majorHAnsi" w:hAnsiTheme="majorHAnsi" w:cstheme="majorHAnsi"/>
          <w:b/>
          <w:color w:val="00000A"/>
          <w:lang w:val="it-IT"/>
        </w:rPr>
      </w:pPr>
    </w:p>
    <w:p w14:paraId="67271CC7" w14:textId="44EFDE5D" w:rsidR="00AB5863" w:rsidRPr="00863D8C" w:rsidRDefault="00AB5863" w:rsidP="00AB5863">
      <w:pPr>
        <w:spacing w:after="58"/>
        <w:ind w:left="1177" w:right="1133" w:hanging="10"/>
        <w:jc w:val="center"/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b/>
          <w:color w:val="00000A"/>
          <w:lang w:val="it-IT"/>
        </w:rPr>
        <w:t>FORMULARIO DI PROGETTO</w:t>
      </w:r>
    </w:p>
    <w:p w14:paraId="78D88100" w14:textId="77777777" w:rsidR="00AB5863" w:rsidRPr="00863D8C" w:rsidRDefault="00AB5863" w:rsidP="00AB5863">
      <w:pPr>
        <w:pStyle w:val="Titolo1"/>
        <w:rPr>
          <w:rFonts w:cstheme="majorHAnsi"/>
          <w:sz w:val="22"/>
          <w:szCs w:val="22"/>
          <w:lang w:val="it-IT"/>
        </w:rPr>
      </w:pPr>
    </w:p>
    <w:p w14:paraId="481C1159" w14:textId="0E691518" w:rsidR="00863D8C" w:rsidRDefault="00863D8C">
      <w:pPr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lang w:val="it-IT"/>
        </w:rPr>
        <w:br w:type="page"/>
      </w:r>
    </w:p>
    <w:p w14:paraId="30B504A5" w14:textId="7F2426DB" w:rsidR="00AF52CB" w:rsidRDefault="001560A3" w:rsidP="000E0591">
      <w:pPr>
        <w:pStyle w:val="Titolo2"/>
        <w:numPr>
          <w:ilvl w:val="0"/>
          <w:numId w:val="10"/>
        </w:numPr>
        <w:rPr>
          <w:rFonts w:cstheme="majorHAnsi"/>
          <w:sz w:val="22"/>
          <w:szCs w:val="22"/>
          <w:lang w:val="it-IT"/>
        </w:rPr>
      </w:pPr>
      <w:r w:rsidRPr="00863D8C">
        <w:rPr>
          <w:rFonts w:cstheme="majorHAnsi"/>
          <w:sz w:val="22"/>
          <w:szCs w:val="22"/>
          <w:lang w:val="it-IT"/>
        </w:rPr>
        <w:lastRenderedPageBreak/>
        <w:t xml:space="preserve">ANAGRAFICA DEL </w:t>
      </w:r>
      <w:r w:rsidR="00352A15">
        <w:rPr>
          <w:rFonts w:cstheme="majorHAnsi"/>
          <w:sz w:val="22"/>
          <w:szCs w:val="22"/>
          <w:lang w:val="it-IT"/>
        </w:rPr>
        <w:t>RICHIEDENTE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2"/>
        <w:gridCol w:w="1927"/>
        <w:gridCol w:w="1047"/>
        <w:gridCol w:w="672"/>
        <w:gridCol w:w="716"/>
        <w:gridCol w:w="269"/>
        <w:gridCol w:w="634"/>
        <w:gridCol w:w="137"/>
        <w:gridCol w:w="248"/>
        <w:gridCol w:w="334"/>
        <w:gridCol w:w="1060"/>
        <w:gridCol w:w="621"/>
        <w:gridCol w:w="2883"/>
      </w:tblGrid>
      <w:tr w:rsidR="00884542" w:rsidRPr="00863D8C" w14:paraId="58795AD0" w14:textId="77777777" w:rsidTr="00C10B7A">
        <w:trPr>
          <w:trHeight w:hRule="exact" w:val="455"/>
          <w:jc w:val="center"/>
        </w:trPr>
        <w:tc>
          <w:tcPr>
            <w:tcW w:w="5000" w:type="pct"/>
            <w:gridSpan w:val="13"/>
            <w:tcBorders>
              <w:top w:val="single" w:sz="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6723D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Denominazione/Regione Sociale</w:t>
            </w:r>
          </w:p>
        </w:tc>
      </w:tr>
      <w:tr w:rsidR="00884542" w:rsidRPr="00863D8C" w14:paraId="3686681E" w14:textId="77777777" w:rsidTr="005C0FDA">
        <w:trPr>
          <w:trHeight w:hRule="exact" w:val="255"/>
          <w:jc w:val="center"/>
        </w:trPr>
        <w:tc>
          <w:tcPr>
            <w:tcW w:w="5000" w:type="pct"/>
            <w:gridSpan w:val="1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DB06F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25B625C2" w14:textId="77777777" w:rsidTr="00C10B7A">
        <w:trPr>
          <w:trHeight w:hRule="exact" w:val="442"/>
          <w:jc w:val="center"/>
        </w:trPr>
        <w:tc>
          <w:tcPr>
            <w:tcW w:w="5000" w:type="pct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51FE9" w14:textId="7A394E72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884542" w:rsidRPr="00863D8C" w14:paraId="7836D2F0" w14:textId="77777777" w:rsidTr="00C10B7A">
        <w:trPr>
          <w:trHeight w:hRule="exact" w:val="492"/>
          <w:jc w:val="center"/>
        </w:trPr>
        <w:tc>
          <w:tcPr>
            <w:tcW w:w="1666" w:type="pct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33D78" w14:textId="20B01DAC" w:rsidR="00884542" w:rsidRPr="00863D8C" w:rsidRDefault="00EE5ED7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Denominazione sociale</w:t>
            </w:r>
          </w:p>
        </w:tc>
        <w:tc>
          <w:tcPr>
            <w:tcW w:w="3334" w:type="pct"/>
            <w:gridSpan w:val="11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A150F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30DCA1A1" w14:textId="77777777" w:rsidTr="00C10B7A">
        <w:trPr>
          <w:trHeight w:hRule="exact" w:val="498"/>
          <w:jc w:val="center"/>
        </w:trPr>
        <w:tc>
          <w:tcPr>
            <w:tcW w:w="1666" w:type="pct"/>
            <w:gridSpan w:val="2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73001" w14:textId="5C31A560" w:rsidR="00884542" w:rsidRPr="00863D8C" w:rsidRDefault="00EE5ED7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Forma giuridica</w:t>
            </w:r>
          </w:p>
        </w:tc>
        <w:tc>
          <w:tcPr>
            <w:tcW w:w="3334" w:type="pct"/>
            <w:gridSpan w:val="11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98914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554523A8" w14:textId="77777777" w:rsidTr="00C10B7A">
        <w:trPr>
          <w:trHeight w:hRule="exact" w:val="506"/>
          <w:jc w:val="center"/>
        </w:trPr>
        <w:tc>
          <w:tcPr>
            <w:tcW w:w="1666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15D68" w14:textId="2D18D807" w:rsidR="00884542" w:rsidRPr="00863D8C" w:rsidRDefault="00EE5ED7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Ateco attuale (ove presente)</w:t>
            </w:r>
          </w:p>
        </w:tc>
        <w:tc>
          <w:tcPr>
            <w:tcW w:w="3334" w:type="pct"/>
            <w:gridSpan w:val="11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90FEF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E0591" w:rsidRPr="00863D8C" w14:paraId="2B68B449" w14:textId="77777777" w:rsidTr="006C0EC9">
        <w:trPr>
          <w:trHeight w:hRule="exact" w:val="808"/>
          <w:jc w:val="center"/>
        </w:trPr>
        <w:tc>
          <w:tcPr>
            <w:tcW w:w="1666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DF8BF" w14:textId="4C40BE83" w:rsidR="000E0591" w:rsidRPr="00863D8C" w:rsidRDefault="00EE5ED7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Ateco previsto </w:t>
            </w:r>
          </w:p>
        </w:tc>
        <w:tc>
          <w:tcPr>
            <w:tcW w:w="3334" w:type="pct"/>
            <w:gridSpan w:val="11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C6983" w14:textId="77777777" w:rsidR="000E0591" w:rsidRPr="00863D8C" w:rsidRDefault="000E0591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72AAB024" w14:textId="77777777" w:rsidTr="00D31256">
        <w:trPr>
          <w:trHeight w:hRule="exact" w:val="1653"/>
          <w:jc w:val="center"/>
        </w:trPr>
        <w:tc>
          <w:tcPr>
            <w:tcW w:w="1666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E2EB3" w14:textId="43610C25" w:rsidR="00EE5ED7" w:rsidRPr="00863D8C" w:rsidRDefault="000E0591" w:rsidP="00EE5ED7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Impresa Costituenda </w:t>
            </w:r>
          </w:p>
          <w:p w14:paraId="5875CA15" w14:textId="6AD97D61" w:rsidR="00D31256" w:rsidRPr="00863D8C" w:rsidRDefault="00D31256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334" w:type="pct"/>
            <w:gridSpan w:val="11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6709B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03A22BFB" w14:textId="77777777" w:rsidTr="00C10B7A">
        <w:trPr>
          <w:trHeight w:hRule="exact" w:val="508"/>
          <w:jc w:val="center"/>
        </w:trPr>
        <w:tc>
          <w:tcPr>
            <w:tcW w:w="5000" w:type="pct"/>
            <w:gridSpan w:val="13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43A02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Sede Legale</w:t>
            </w:r>
          </w:p>
        </w:tc>
      </w:tr>
      <w:tr w:rsidR="00884542" w:rsidRPr="00863D8C" w14:paraId="7B8DCC75" w14:textId="77777777" w:rsidTr="00352A15">
        <w:trPr>
          <w:trHeight w:hRule="exact" w:val="502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DFA12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Via/Piazza</w:t>
            </w:r>
          </w:p>
        </w:tc>
        <w:tc>
          <w:tcPr>
            <w:tcW w:w="1791" w:type="pct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F8618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4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7FC71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n°</w:t>
            </w:r>
          </w:p>
        </w:tc>
        <w:tc>
          <w:tcPr>
            <w:tcW w:w="278" w:type="pct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C5DF4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D50DB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CAP</w:t>
            </w:r>
          </w:p>
        </w:tc>
        <w:tc>
          <w:tcPr>
            <w:tcW w:w="1355" w:type="pct"/>
            <w:gridSpan w:val="2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394BD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6A7274EF" w14:textId="77777777" w:rsidTr="00352A15">
        <w:trPr>
          <w:trHeight w:hRule="exact" w:val="524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98E62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Comune</w:t>
            </w:r>
          </w:p>
        </w:tc>
        <w:tc>
          <w:tcPr>
            <w:tcW w:w="1791" w:type="pct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7F794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94" w:type="pct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1C887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</w:p>
        </w:tc>
        <w:tc>
          <w:tcPr>
            <w:tcW w:w="1894" w:type="pct"/>
            <w:gridSpan w:val="4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69BC4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29E9560C" w14:textId="77777777" w:rsidTr="00352A15">
        <w:trPr>
          <w:trHeight w:hRule="exact" w:val="518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CE0A5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Telefono</w:t>
            </w:r>
          </w:p>
        </w:tc>
        <w:tc>
          <w:tcPr>
            <w:tcW w:w="1150" w:type="pct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30264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41" w:type="pct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F981C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Telefax</w:t>
            </w:r>
          </w:p>
        </w:tc>
        <w:tc>
          <w:tcPr>
            <w:tcW w:w="2288" w:type="pct"/>
            <w:gridSpan w:val="7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B4596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426B298B" w14:textId="77777777" w:rsidTr="00A939B8">
        <w:trPr>
          <w:trHeight w:hRule="exact" w:val="498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4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6D9EE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1150" w:type="pct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37BEA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41" w:type="pct"/>
            <w:gridSpan w:val="3"/>
            <w:tcBorders>
              <w:left w:val="single" w:sz="2" w:space="0" w:color="000000"/>
              <w:bottom w:val="single" w:sz="4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5B4F8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Sito Internet</w:t>
            </w:r>
          </w:p>
        </w:tc>
        <w:tc>
          <w:tcPr>
            <w:tcW w:w="2288" w:type="pct"/>
            <w:gridSpan w:val="7"/>
            <w:tcBorders>
              <w:left w:val="single" w:sz="2" w:space="0" w:color="000000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C7CC3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21E03267" w14:textId="77777777" w:rsidTr="00A939B8">
        <w:trPr>
          <w:trHeight w:hRule="exact" w:val="520"/>
          <w:jc w:val="center"/>
        </w:trPr>
        <w:tc>
          <w:tcPr>
            <w:tcW w:w="921" w:type="pct"/>
            <w:tcBorders>
              <w:top w:val="single" w:sz="4" w:space="0" w:color="auto"/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59822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PEC</w:t>
            </w:r>
          </w:p>
        </w:tc>
        <w:tc>
          <w:tcPr>
            <w:tcW w:w="4079" w:type="pct"/>
            <w:gridSpan w:val="1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A13A3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0F3F0987" w14:textId="77777777" w:rsidTr="000E0591">
        <w:trPr>
          <w:trHeight w:hRule="exact" w:val="448"/>
          <w:jc w:val="center"/>
        </w:trPr>
        <w:tc>
          <w:tcPr>
            <w:tcW w:w="5000" w:type="pct"/>
            <w:gridSpan w:val="13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A5942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Sede Operativa</w:t>
            </w:r>
          </w:p>
        </w:tc>
      </w:tr>
      <w:tr w:rsidR="00884542" w:rsidRPr="00863D8C" w14:paraId="0ACE2271" w14:textId="77777777" w:rsidTr="00352A15">
        <w:trPr>
          <w:trHeight w:hRule="exact" w:val="475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5D3DA3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Via/Piazza</w:t>
            </w:r>
          </w:p>
        </w:tc>
        <w:tc>
          <w:tcPr>
            <w:tcW w:w="1791" w:type="pct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5588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4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68088B" w14:textId="1BFCDC2D" w:rsidR="00884542" w:rsidRPr="00863D8C" w:rsidRDefault="000E0591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n</w:t>
            </w:r>
            <w:r w:rsidR="00884542" w:rsidRPr="00863D8C">
              <w:rPr>
                <w:rFonts w:asciiTheme="majorHAnsi" w:hAnsiTheme="majorHAnsi" w:cstheme="majorHAnsi"/>
                <w:sz w:val="22"/>
                <w:szCs w:val="22"/>
              </w:rPr>
              <w:t>°Civ.</w:t>
            </w:r>
          </w:p>
        </w:tc>
        <w:tc>
          <w:tcPr>
            <w:tcW w:w="278" w:type="pct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1C7EF1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3EA351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CAP</w:t>
            </w:r>
          </w:p>
        </w:tc>
        <w:tc>
          <w:tcPr>
            <w:tcW w:w="1355" w:type="pct"/>
            <w:gridSpan w:val="2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0C2402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6038815E" w14:textId="77777777" w:rsidTr="00352A15">
        <w:trPr>
          <w:trHeight w:hRule="exact" w:val="487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C07FE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Comune</w:t>
            </w:r>
          </w:p>
        </w:tc>
        <w:tc>
          <w:tcPr>
            <w:tcW w:w="1791" w:type="pct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B64ED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94" w:type="pct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BC725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</w:p>
        </w:tc>
        <w:tc>
          <w:tcPr>
            <w:tcW w:w="1894" w:type="pct"/>
            <w:gridSpan w:val="4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39143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07E2B2FD" w14:textId="77777777" w:rsidTr="00352A15">
        <w:trPr>
          <w:trHeight w:hRule="exact" w:val="448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7DEAB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Telefono</w:t>
            </w:r>
          </w:p>
        </w:tc>
        <w:tc>
          <w:tcPr>
            <w:tcW w:w="1150" w:type="pct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6390F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41" w:type="pct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7E6DE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Telefax</w:t>
            </w:r>
          </w:p>
        </w:tc>
        <w:tc>
          <w:tcPr>
            <w:tcW w:w="2288" w:type="pct"/>
            <w:gridSpan w:val="7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09437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6A9F0766" w14:textId="77777777" w:rsidTr="00C10B7A">
        <w:trPr>
          <w:trHeight w:hRule="exact" w:val="512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95671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Sede già disponibile</w:t>
            </w:r>
          </w:p>
        </w:tc>
        <w:tc>
          <w:tcPr>
            <w:tcW w:w="4079" w:type="pct"/>
            <w:gridSpan w:val="12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5DCA8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7CAE3701" w14:textId="77777777" w:rsidTr="00C10B7A">
        <w:trPr>
          <w:trHeight w:hRule="exact" w:val="610"/>
          <w:jc w:val="center"/>
        </w:trPr>
        <w:tc>
          <w:tcPr>
            <w:tcW w:w="5000" w:type="pct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BC33F" w14:textId="0430B2CE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Settore di Attività ATECO 20</w:t>
            </w:r>
            <w:r w:rsidR="000E0591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25</w:t>
            </w:r>
          </w:p>
        </w:tc>
      </w:tr>
      <w:tr w:rsidR="00884542" w:rsidRPr="00863D8C" w14:paraId="6B2D7794" w14:textId="77777777" w:rsidTr="00C10B7A">
        <w:trPr>
          <w:trHeight w:hRule="exact" w:val="505"/>
          <w:jc w:val="center"/>
        </w:trPr>
        <w:tc>
          <w:tcPr>
            <w:tcW w:w="1666" w:type="pct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10997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Descrizione attività</w:t>
            </w:r>
          </w:p>
        </w:tc>
        <w:tc>
          <w:tcPr>
            <w:tcW w:w="3334" w:type="pct"/>
            <w:gridSpan w:val="11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9B2CE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48796D34" w14:textId="77777777" w:rsidTr="00C10B7A">
        <w:trPr>
          <w:trHeight w:hRule="exact" w:val="484"/>
          <w:jc w:val="center"/>
        </w:trPr>
        <w:tc>
          <w:tcPr>
            <w:tcW w:w="1666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15496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Codice attività economica</w:t>
            </w:r>
          </w:p>
        </w:tc>
        <w:tc>
          <w:tcPr>
            <w:tcW w:w="3334" w:type="pct"/>
            <w:gridSpan w:val="11"/>
            <w:tcBorders>
              <w:left w:val="single" w:sz="2" w:space="0" w:color="000000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6E705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616E4500" w14:textId="77777777" w:rsidTr="00C10B7A">
        <w:trPr>
          <w:trHeight w:hRule="exact" w:val="536"/>
          <w:jc w:val="center"/>
        </w:trPr>
        <w:tc>
          <w:tcPr>
            <w:tcW w:w="5000" w:type="pct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F3B2E" w14:textId="2EE46A25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Soggetto </w:t>
            </w:r>
            <w:r w:rsidR="00352A1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richiedente</w:t>
            </w:r>
            <w:r w:rsidRPr="00863D8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4542" w:rsidRPr="00863D8C" w14:paraId="006F56D3" w14:textId="77777777" w:rsidTr="00C10B7A">
        <w:trPr>
          <w:trHeight w:val="283"/>
          <w:jc w:val="center"/>
        </w:trPr>
        <w:tc>
          <w:tcPr>
            <w:tcW w:w="921" w:type="pct"/>
            <w:tcBorders>
              <w:top w:val="single" w:sz="12" w:space="0" w:color="auto"/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A036A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Qualifica</w:t>
            </w:r>
          </w:p>
        </w:tc>
        <w:tc>
          <w:tcPr>
            <w:tcW w:w="4079" w:type="pct"/>
            <w:gridSpan w:val="1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1E15C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884542" w:rsidRPr="00863D8C" w14:paraId="4573A218" w14:textId="77777777" w:rsidTr="00352A15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28C4E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Cognome</w:t>
            </w:r>
          </w:p>
        </w:tc>
        <w:tc>
          <w:tcPr>
            <w:tcW w:w="1150" w:type="pct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D7A42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806D3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Nome</w:t>
            </w:r>
          </w:p>
        </w:tc>
        <w:tc>
          <w:tcPr>
            <w:tcW w:w="2392" w:type="pct"/>
            <w:gridSpan w:val="8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AA61D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7745229C" w14:textId="77777777" w:rsidTr="00C10B7A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E3A6E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Comune di Nascita</w:t>
            </w:r>
          </w:p>
        </w:tc>
        <w:tc>
          <w:tcPr>
            <w:tcW w:w="4079" w:type="pct"/>
            <w:gridSpan w:val="12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43AEC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884542" w:rsidRPr="00863D8C" w14:paraId="55FDC4C8" w14:textId="77777777" w:rsidTr="00C10B7A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DAFB6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Data di Nascita</w:t>
            </w:r>
          </w:p>
        </w:tc>
        <w:tc>
          <w:tcPr>
            <w:tcW w:w="4079" w:type="pct"/>
            <w:gridSpan w:val="12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AA877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884542" w:rsidRPr="00863D8C" w14:paraId="49BFAD03" w14:textId="77777777" w:rsidTr="00352A15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3078C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Via/Piazza</w:t>
            </w:r>
          </w:p>
        </w:tc>
        <w:tc>
          <w:tcPr>
            <w:tcW w:w="1150" w:type="pct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545FF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B340F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N° civ.</w:t>
            </w:r>
          </w:p>
        </w:tc>
        <w:tc>
          <w:tcPr>
            <w:tcW w:w="1037" w:type="pct"/>
            <w:gridSpan w:val="6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8F6FF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4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85C6C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CAP</w:t>
            </w:r>
          </w:p>
        </w:tc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E4F2A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22F718F3" w14:textId="77777777" w:rsidTr="00352A15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D331D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Comune</w:t>
            </w:r>
          </w:p>
        </w:tc>
        <w:tc>
          <w:tcPr>
            <w:tcW w:w="1150" w:type="pct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ED65F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2D780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</w:p>
        </w:tc>
        <w:tc>
          <w:tcPr>
            <w:tcW w:w="2392" w:type="pct"/>
            <w:gridSpan w:val="8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20CF0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463C2773" w14:textId="77777777" w:rsidTr="00A939B8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4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4D9DF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Telefono fisso</w:t>
            </w:r>
          </w:p>
        </w:tc>
        <w:tc>
          <w:tcPr>
            <w:tcW w:w="1150" w:type="pct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737AD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tcBorders>
              <w:left w:val="single" w:sz="2" w:space="0" w:color="000000"/>
              <w:bottom w:val="single" w:sz="4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F9E79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Telefono Mobile</w:t>
            </w:r>
          </w:p>
        </w:tc>
        <w:tc>
          <w:tcPr>
            <w:tcW w:w="2392" w:type="pct"/>
            <w:gridSpan w:val="8"/>
            <w:tcBorders>
              <w:left w:val="single" w:sz="2" w:space="0" w:color="000000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F4B64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58D9BE5A" w14:textId="77777777" w:rsidTr="00A939B8">
        <w:trPr>
          <w:trHeight w:val="283"/>
          <w:jc w:val="center"/>
        </w:trPr>
        <w:tc>
          <w:tcPr>
            <w:tcW w:w="9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244D1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Telefax</w:t>
            </w:r>
          </w:p>
        </w:tc>
        <w:tc>
          <w:tcPr>
            <w:tcW w:w="1150" w:type="pct"/>
            <w:gridSpan w:val="2"/>
            <w:tcBorders>
              <w:top w:val="single" w:sz="4" w:space="0" w:color="auto"/>
              <w:left w:val="single" w:sz="2" w:space="0" w:color="000000"/>
              <w:bottom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6B7D5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auto"/>
              <w:left w:val="single" w:sz="2" w:space="0" w:color="000000"/>
              <w:bottom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718CF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2392" w:type="pct"/>
            <w:gridSpan w:val="8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F7A0B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25EBC054" w14:textId="77777777" w:rsidTr="005C0FDA">
        <w:trPr>
          <w:trHeight w:val="283"/>
          <w:jc w:val="center"/>
        </w:trPr>
        <w:tc>
          <w:tcPr>
            <w:tcW w:w="5000" w:type="pct"/>
            <w:gridSpan w:val="13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8720A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Referente per il progetto</w:t>
            </w:r>
          </w:p>
        </w:tc>
      </w:tr>
      <w:tr w:rsidR="00884542" w:rsidRPr="00863D8C" w14:paraId="07F9A6DD" w14:textId="77777777" w:rsidTr="00352A15">
        <w:trPr>
          <w:trHeight w:val="283"/>
          <w:jc w:val="center"/>
        </w:trPr>
        <w:tc>
          <w:tcPr>
            <w:tcW w:w="921" w:type="pct"/>
            <w:tcBorders>
              <w:top w:val="single" w:sz="12" w:space="0" w:color="auto"/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E100F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Cognome</w:t>
            </w:r>
          </w:p>
        </w:tc>
        <w:tc>
          <w:tcPr>
            <w:tcW w:w="1150" w:type="pct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AFC78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46C74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Nome</w:t>
            </w:r>
          </w:p>
        </w:tc>
        <w:tc>
          <w:tcPr>
            <w:tcW w:w="1037" w:type="pct"/>
            <w:gridSpan w:val="6"/>
            <w:tcBorders>
              <w:top w:val="single" w:sz="12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13DFC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40" w:type="pct"/>
            <w:tcBorders>
              <w:top w:val="single" w:sz="12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3CDF5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CAP</w:t>
            </w:r>
          </w:p>
        </w:tc>
        <w:tc>
          <w:tcPr>
            <w:tcW w:w="1115" w:type="pct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FF94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4529A92E" w14:textId="77777777" w:rsidTr="00352A15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31473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Via/Piazza</w:t>
            </w:r>
          </w:p>
        </w:tc>
        <w:tc>
          <w:tcPr>
            <w:tcW w:w="1150" w:type="pct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4410B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FFE7D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N° civ.</w:t>
            </w:r>
          </w:p>
        </w:tc>
        <w:tc>
          <w:tcPr>
            <w:tcW w:w="2392" w:type="pct"/>
            <w:gridSpan w:val="8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2E3CA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0FFC031B" w14:textId="77777777" w:rsidTr="00352A15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C19A8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Comune</w:t>
            </w:r>
          </w:p>
        </w:tc>
        <w:tc>
          <w:tcPr>
            <w:tcW w:w="1150" w:type="pct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13AF8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FF603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</w:p>
        </w:tc>
        <w:tc>
          <w:tcPr>
            <w:tcW w:w="2392" w:type="pct"/>
            <w:gridSpan w:val="8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DBA97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62E0F9C4" w14:textId="77777777" w:rsidTr="00352A15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FEAE4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Telefono Fisso</w:t>
            </w:r>
          </w:p>
        </w:tc>
        <w:tc>
          <w:tcPr>
            <w:tcW w:w="1150" w:type="pct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2FCA0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27120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Telefono Mobile</w:t>
            </w:r>
          </w:p>
        </w:tc>
        <w:tc>
          <w:tcPr>
            <w:tcW w:w="2392" w:type="pct"/>
            <w:gridSpan w:val="8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A9AC9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5914F535" w14:textId="77777777" w:rsidTr="00352A15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AD1DB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Telefax</w:t>
            </w:r>
          </w:p>
        </w:tc>
        <w:tc>
          <w:tcPr>
            <w:tcW w:w="1150" w:type="pct"/>
            <w:gridSpan w:val="2"/>
            <w:tcBorders>
              <w:left w:val="single" w:sz="2" w:space="0" w:color="000000"/>
              <w:bottom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1AFDA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tcBorders>
              <w:left w:val="single" w:sz="2" w:space="0" w:color="000000"/>
              <w:bottom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40A3F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2392" w:type="pct"/>
            <w:gridSpan w:val="8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9FABC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26F54372" w14:textId="77777777" w:rsidTr="005C0FDA">
        <w:trPr>
          <w:trHeight w:val="283"/>
          <w:jc w:val="center"/>
        </w:trPr>
        <w:tc>
          <w:tcPr>
            <w:tcW w:w="5000" w:type="pct"/>
            <w:gridSpan w:val="13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35AF6" w14:textId="6E262B22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Sede</w:t>
            </w:r>
            <w:r w:rsidR="00352A1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operativa </w:t>
            </w:r>
            <w:r w:rsidR="00EE5ED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prevista per il progetto</w:t>
            </w:r>
          </w:p>
        </w:tc>
      </w:tr>
      <w:tr w:rsidR="00884542" w:rsidRPr="00863D8C" w14:paraId="587B83FE" w14:textId="77777777" w:rsidTr="00C10B7A">
        <w:trPr>
          <w:trHeight w:val="283"/>
          <w:jc w:val="center"/>
        </w:trPr>
        <w:tc>
          <w:tcPr>
            <w:tcW w:w="92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29291C" w14:textId="77777777" w:rsidR="00884542" w:rsidRPr="00863D8C" w:rsidRDefault="00884542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Tipologia</w:t>
            </w:r>
          </w:p>
        </w:tc>
        <w:tc>
          <w:tcPr>
            <w:tcW w:w="745" w:type="pct"/>
            <w:vMerge w:val="restart"/>
            <w:tcBorders>
              <w:top w:val="single" w:sz="12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1ACF99" w14:textId="77777777" w:rsidR="00884542" w:rsidRPr="00863D8C" w:rsidRDefault="00884542" w:rsidP="005C0FDA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Contenuto</w:t>
            </w:r>
          </w:p>
        </w:tc>
        <w:tc>
          <w:tcPr>
            <w:tcW w:w="3334" w:type="pct"/>
            <w:gridSpan w:val="11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ACB72" w14:textId="77777777" w:rsidR="00884542" w:rsidRPr="00863D8C" w:rsidRDefault="00884542" w:rsidP="005C0FDA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Possesso del requisito</w:t>
            </w:r>
          </w:p>
        </w:tc>
      </w:tr>
      <w:tr w:rsidR="00884542" w:rsidRPr="00863D8C" w14:paraId="7789857A" w14:textId="77777777" w:rsidTr="00352A15">
        <w:trPr>
          <w:trHeight w:val="283"/>
          <w:jc w:val="center"/>
        </w:trPr>
        <w:tc>
          <w:tcPr>
            <w:tcW w:w="921" w:type="pct"/>
            <w:vMerge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38E3A" w14:textId="77777777" w:rsidR="00884542" w:rsidRPr="00863D8C" w:rsidRDefault="00884542" w:rsidP="005C0FDA">
            <w:pPr>
              <w:rPr>
                <w:rFonts w:asciiTheme="majorHAnsi" w:hAnsiTheme="majorHAnsi" w:cstheme="majorHAnsi"/>
                <w:lang w:val="it-IT"/>
              </w:rPr>
            </w:pPr>
          </w:p>
        </w:tc>
        <w:tc>
          <w:tcPr>
            <w:tcW w:w="745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F41092" w14:textId="77777777" w:rsidR="00884542" w:rsidRPr="00863D8C" w:rsidRDefault="00884542" w:rsidP="005C0FDA">
            <w:pPr>
              <w:rPr>
                <w:rFonts w:asciiTheme="majorHAnsi" w:hAnsiTheme="majorHAnsi" w:cstheme="majorHAnsi"/>
                <w:lang w:val="it-IT"/>
              </w:rPr>
            </w:pPr>
          </w:p>
        </w:tc>
        <w:tc>
          <w:tcPr>
            <w:tcW w:w="665" w:type="pct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CB883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Si</w:t>
            </w:r>
          </w:p>
        </w:tc>
        <w:tc>
          <w:tcPr>
            <w:tcW w:w="679" w:type="pct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F3CA8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No</w:t>
            </w:r>
          </w:p>
        </w:tc>
        <w:tc>
          <w:tcPr>
            <w:tcW w:w="1990" w:type="pct"/>
            <w:gridSpan w:val="5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69BF4" w14:textId="746257B1" w:rsidR="00884542" w:rsidRPr="00863D8C" w:rsidRDefault="00884542" w:rsidP="005C0FDA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non avviato (tempi previsti</w:t>
            </w:r>
            <w:r w:rsidR="00352A15">
              <w:rPr>
                <w:rFonts w:asciiTheme="majorHAnsi" w:hAnsiTheme="majorHAnsi" w:cstheme="majorHAnsi"/>
                <w:sz w:val="22"/>
                <w:szCs w:val="22"/>
              </w:rPr>
              <w:t xml:space="preserve"> di avvio</w:t>
            </w: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</w:tr>
      <w:tr w:rsidR="00884542" w:rsidRPr="00863D8C" w14:paraId="78F23A01" w14:textId="77777777" w:rsidTr="00352A15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28F1B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Agibilità</w:t>
            </w:r>
          </w:p>
        </w:tc>
        <w:tc>
          <w:tcPr>
            <w:tcW w:w="74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8ED54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65" w:type="pct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5865B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79" w:type="pct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03EE8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90" w:type="pct"/>
            <w:gridSpan w:val="5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A08D9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53C46667" w14:textId="77777777" w:rsidTr="00352A15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83C02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Destinazione d’uso</w:t>
            </w:r>
          </w:p>
        </w:tc>
        <w:tc>
          <w:tcPr>
            <w:tcW w:w="74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31E79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65" w:type="pct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4EAA4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79" w:type="pct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A5199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90" w:type="pct"/>
            <w:gridSpan w:val="5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92104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1982DB2F" w14:textId="77777777" w:rsidTr="00352A15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94FFD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Nulla osta sanitario</w:t>
            </w:r>
          </w:p>
        </w:tc>
        <w:tc>
          <w:tcPr>
            <w:tcW w:w="74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E7D32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65" w:type="pct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5AA4D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79" w:type="pct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31C38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90" w:type="pct"/>
            <w:gridSpan w:val="5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E7ECA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199D05FD" w14:textId="77777777" w:rsidTr="00352A15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F5EB5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Altro</w:t>
            </w:r>
          </w:p>
        </w:tc>
        <w:tc>
          <w:tcPr>
            <w:tcW w:w="74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12E47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65" w:type="pct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9428A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79" w:type="pct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AA5CA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90" w:type="pct"/>
            <w:gridSpan w:val="5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70162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2133544E" w14:textId="77777777" w:rsidTr="00352A15">
        <w:trPr>
          <w:trHeight w:val="283"/>
          <w:jc w:val="center"/>
        </w:trPr>
        <w:tc>
          <w:tcPr>
            <w:tcW w:w="921" w:type="pct"/>
            <w:vMerge w:val="restar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B7847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Possesso del titolo di disponibilità</w:t>
            </w:r>
          </w:p>
          <w:p w14:paraId="45420C91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dell’immobile</w:t>
            </w:r>
          </w:p>
        </w:tc>
        <w:tc>
          <w:tcPr>
            <w:tcW w:w="745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8E92D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65" w:type="pct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6164D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data rilascio</w:t>
            </w:r>
          </w:p>
        </w:tc>
        <w:tc>
          <w:tcPr>
            <w:tcW w:w="679" w:type="pct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24F3B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data prevista per il rilascio</w:t>
            </w:r>
          </w:p>
        </w:tc>
        <w:tc>
          <w:tcPr>
            <w:tcW w:w="1990" w:type="pct"/>
            <w:gridSpan w:val="5"/>
            <w:vMerge w:val="restar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65A4E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7A332A60" w14:textId="77777777" w:rsidTr="00352A15">
        <w:trPr>
          <w:trHeight w:val="283"/>
          <w:jc w:val="center"/>
        </w:trPr>
        <w:tc>
          <w:tcPr>
            <w:tcW w:w="921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5F260" w14:textId="77777777" w:rsidR="00884542" w:rsidRPr="00863D8C" w:rsidRDefault="00884542" w:rsidP="005C0FDA">
            <w:pPr>
              <w:rPr>
                <w:rFonts w:asciiTheme="majorHAnsi" w:hAnsiTheme="majorHAnsi" w:cstheme="majorHAnsi"/>
                <w:lang w:val="it-IT"/>
              </w:rPr>
            </w:pPr>
          </w:p>
        </w:tc>
        <w:tc>
          <w:tcPr>
            <w:tcW w:w="745" w:type="pct"/>
            <w:vMerge/>
            <w:tcBorders>
              <w:left w:val="single" w:sz="2" w:space="0" w:color="000000"/>
              <w:bottom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03600" w14:textId="77777777" w:rsidR="00884542" w:rsidRPr="00863D8C" w:rsidRDefault="00884542" w:rsidP="005C0FDA">
            <w:pPr>
              <w:rPr>
                <w:rFonts w:asciiTheme="majorHAnsi" w:hAnsiTheme="majorHAnsi" w:cstheme="majorHAnsi"/>
                <w:lang w:val="it-IT"/>
              </w:rPr>
            </w:pPr>
          </w:p>
        </w:tc>
        <w:tc>
          <w:tcPr>
            <w:tcW w:w="665" w:type="pct"/>
            <w:gridSpan w:val="2"/>
            <w:tcBorders>
              <w:left w:val="single" w:sz="2" w:space="0" w:color="000000"/>
              <w:bottom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471C5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79" w:type="pct"/>
            <w:gridSpan w:val="4"/>
            <w:tcBorders>
              <w:left w:val="single" w:sz="2" w:space="0" w:color="000000"/>
              <w:bottom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D6F42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90" w:type="pct"/>
            <w:gridSpan w:val="5"/>
            <w:vMerge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1DE8B" w14:textId="77777777" w:rsidR="00884542" w:rsidRPr="00863D8C" w:rsidRDefault="00884542" w:rsidP="005C0FDA">
            <w:pPr>
              <w:rPr>
                <w:rFonts w:asciiTheme="majorHAnsi" w:hAnsiTheme="majorHAnsi" w:cstheme="majorHAnsi"/>
                <w:lang w:val="it-IT"/>
              </w:rPr>
            </w:pPr>
          </w:p>
        </w:tc>
      </w:tr>
      <w:tr w:rsidR="00884542" w:rsidRPr="00863D8C" w14:paraId="10FA1800" w14:textId="77777777" w:rsidTr="005C0FDA">
        <w:trPr>
          <w:trHeight w:val="283"/>
          <w:jc w:val="center"/>
        </w:trPr>
        <w:tc>
          <w:tcPr>
            <w:tcW w:w="5000" w:type="pct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D9858" w14:textId="7B1B3F9C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Titolo di possesso dell</w:t>
            </w:r>
            <w:r w:rsidR="00352A1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 sede operativa</w:t>
            </w:r>
            <w:r w:rsidRPr="00863D8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nella quale verrà realizzata l’attività</w:t>
            </w:r>
          </w:p>
        </w:tc>
      </w:tr>
      <w:tr w:rsidR="00884542" w:rsidRPr="00863D8C" w14:paraId="6FC06B7F" w14:textId="77777777" w:rsidTr="00C10B7A">
        <w:trPr>
          <w:trHeight w:val="283"/>
          <w:jc w:val="center"/>
        </w:trPr>
        <w:tc>
          <w:tcPr>
            <w:tcW w:w="921" w:type="pct"/>
            <w:tcBorders>
              <w:top w:val="single" w:sz="12" w:space="0" w:color="auto"/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77C08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Proprietà</w:t>
            </w:r>
          </w:p>
        </w:tc>
        <w:tc>
          <w:tcPr>
            <w:tcW w:w="4079" w:type="pct"/>
            <w:gridSpan w:val="1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E3C6A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070EAF26" w14:textId="77777777" w:rsidTr="00C10B7A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8E1CB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Comodato d’uso gratuito</w:t>
            </w:r>
          </w:p>
        </w:tc>
        <w:tc>
          <w:tcPr>
            <w:tcW w:w="4079" w:type="pct"/>
            <w:gridSpan w:val="12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B0FEC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84542" w:rsidRPr="00863D8C" w14:paraId="331184D7" w14:textId="77777777" w:rsidTr="00EE5ED7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1F32F" w14:textId="77777777" w:rsidR="00884542" w:rsidRPr="00863D8C" w:rsidRDefault="00884542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Affitto</w:t>
            </w:r>
          </w:p>
        </w:tc>
        <w:tc>
          <w:tcPr>
            <w:tcW w:w="4079" w:type="pct"/>
            <w:gridSpan w:val="12"/>
            <w:tcBorders>
              <w:left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B3CA0" w14:textId="77777777" w:rsidR="00884542" w:rsidRPr="00863D8C" w:rsidRDefault="00884542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E5ED7" w:rsidRPr="00863D8C" w14:paraId="263866BE" w14:textId="77777777" w:rsidTr="00C10B7A">
        <w:trPr>
          <w:trHeight w:val="283"/>
          <w:jc w:val="center"/>
        </w:trPr>
        <w:tc>
          <w:tcPr>
            <w:tcW w:w="92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240AC" w14:textId="1E028C5E" w:rsidR="00EE5ED7" w:rsidRPr="00863D8C" w:rsidRDefault="00EE5ED7" w:rsidP="005C0FDA">
            <w:pPr>
              <w:pStyle w:val="TableContents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Concesso da Comune (azione 3.7.3)</w:t>
            </w:r>
          </w:p>
        </w:tc>
        <w:tc>
          <w:tcPr>
            <w:tcW w:w="4079" w:type="pct"/>
            <w:gridSpan w:val="12"/>
            <w:tcBorders>
              <w:left w:val="single" w:sz="2" w:space="0" w:color="000000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7DD7B" w14:textId="77777777" w:rsidR="00EE5ED7" w:rsidRPr="00863D8C" w:rsidRDefault="00EE5ED7" w:rsidP="005C0FDA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02762B3A" w14:textId="77777777" w:rsidR="00863D8C" w:rsidRDefault="00863D8C">
      <w:pPr>
        <w:rPr>
          <w:rFonts w:asciiTheme="majorHAnsi" w:eastAsiaTheme="majorEastAsia" w:hAnsiTheme="majorHAnsi" w:cstheme="majorHAnsi"/>
          <w:b/>
          <w:bCs/>
          <w:color w:val="4F81BD" w:themeColor="accent1"/>
          <w:lang w:val="it-IT"/>
        </w:rPr>
      </w:pPr>
      <w:r>
        <w:rPr>
          <w:rFonts w:cstheme="majorHAnsi"/>
          <w:lang w:val="it-IT"/>
        </w:rPr>
        <w:br w:type="page"/>
      </w:r>
    </w:p>
    <w:p w14:paraId="70B29792" w14:textId="2622437E" w:rsidR="00AF52CB" w:rsidRPr="00863D8C" w:rsidRDefault="001560A3">
      <w:pPr>
        <w:pStyle w:val="Titolo2"/>
        <w:rPr>
          <w:rFonts w:cstheme="majorHAnsi"/>
          <w:sz w:val="22"/>
          <w:szCs w:val="22"/>
          <w:lang w:val="it-IT"/>
        </w:rPr>
      </w:pPr>
      <w:r w:rsidRPr="00863D8C">
        <w:rPr>
          <w:rFonts w:cstheme="majorHAnsi"/>
          <w:sz w:val="22"/>
          <w:szCs w:val="22"/>
          <w:lang w:val="it-IT"/>
        </w:rPr>
        <w:lastRenderedPageBreak/>
        <w:t xml:space="preserve">2. DESCRIZIONE DELL'IMPRESA </w:t>
      </w:r>
      <w:r w:rsidR="00352A15">
        <w:rPr>
          <w:rFonts w:cstheme="majorHAnsi"/>
          <w:sz w:val="22"/>
          <w:szCs w:val="22"/>
          <w:lang w:val="it-IT"/>
        </w:rPr>
        <w:t>RICHIEDENTE</w:t>
      </w:r>
    </w:p>
    <w:p w14:paraId="0DFADFE8" w14:textId="77777777" w:rsidR="001964E9" w:rsidRPr="00863D8C" w:rsidRDefault="001964E9" w:rsidP="001964E9">
      <w:pPr>
        <w:rPr>
          <w:rFonts w:asciiTheme="majorHAnsi" w:hAnsiTheme="majorHAnsi" w:cstheme="majorHAnsi"/>
          <w:lang w:val="it-IT"/>
        </w:rPr>
      </w:pPr>
    </w:p>
    <w:p w14:paraId="0E6DBBCC" w14:textId="2B6DBC13" w:rsidR="00AF52CB" w:rsidRPr="00863D8C" w:rsidRDefault="001560A3">
      <w:pPr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t>Tipologia del soggetto</w:t>
      </w:r>
      <w:r w:rsidR="00352A15">
        <w:rPr>
          <w:rFonts w:asciiTheme="majorHAnsi" w:hAnsiTheme="majorHAnsi" w:cstheme="majorHAnsi"/>
          <w:lang w:val="it-IT"/>
        </w:rPr>
        <w:t xml:space="preserve"> richiedente</w:t>
      </w:r>
      <w:r w:rsidRPr="00863D8C">
        <w:rPr>
          <w:rFonts w:asciiTheme="majorHAnsi" w:hAnsiTheme="majorHAnsi" w:cstheme="majorHAnsi"/>
          <w:lang w:val="it-IT"/>
        </w:rPr>
        <w:t>:</w:t>
      </w:r>
    </w:p>
    <w:tbl>
      <w:tblPr>
        <w:tblStyle w:val="Grigliatabella"/>
        <w:tblW w:w="13367" w:type="dxa"/>
        <w:tblLook w:val="04A0" w:firstRow="1" w:lastRow="0" w:firstColumn="1" w:lastColumn="0" w:noHBand="0" w:noVBand="1"/>
      </w:tblPr>
      <w:tblGrid>
        <w:gridCol w:w="13367"/>
      </w:tblGrid>
      <w:tr w:rsidR="00AF52CB" w:rsidRPr="00863D8C" w14:paraId="40958415" w14:textId="77777777" w:rsidTr="00AB5863">
        <w:trPr>
          <w:trHeight w:val="286"/>
        </w:trPr>
        <w:tc>
          <w:tcPr>
            <w:tcW w:w="13367" w:type="dxa"/>
          </w:tcPr>
          <w:p w14:paraId="7A1A7FF0" w14:textId="77777777" w:rsidR="00AF52CB" w:rsidRPr="00863D8C" w:rsidRDefault="001560A3">
            <w:pPr>
              <w:rPr>
                <w:rFonts w:asciiTheme="majorHAnsi" w:hAnsiTheme="majorHAnsi" w:cstheme="majorHAnsi"/>
                <w:lang w:val="it-IT"/>
              </w:rPr>
            </w:pPr>
            <w:r w:rsidRPr="00863D8C">
              <w:rPr>
                <w:rFonts w:asciiTheme="majorHAnsi" w:hAnsiTheme="majorHAnsi" w:cstheme="majorHAnsi"/>
                <w:lang w:val="it-IT"/>
              </w:rPr>
              <w:t xml:space="preserve"> </w:t>
            </w:r>
          </w:p>
          <w:p w14:paraId="7FF45954" w14:textId="77777777" w:rsidR="00AB5863" w:rsidRPr="00863D8C" w:rsidRDefault="00AB5863">
            <w:pPr>
              <w:rPr>
                <w:rFonts w:asciiTheme="majorHAnsi" w:hAnsiTheme="majorHAnsi" w:cstheme="majorHAnsi"/>
                <w:lang w:val="it-IT"/>
              </w:rPr>
            </w:pPr>
          </w:p>
          <w:p w14:paraId="22CA290C" w14:textId="77777777" w:rsidR="00AB5863" w:rsidRPr="00863D8C" w:rsidRDefault="00AB5863">
            <w:pPr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1C294E0F" w14:textId="77777777" w:rsidR="001964E9" w:rsidRPr="00863D8C" w:rsidRDefault="001964E9">
      <w:pPr>
        <w:rPr>
          <w:rFonts w:asciiTheme="majorHAnsi" w:hAnsiTheme="majorHAnsi" w:cstheme="majorHAnsi"/>
          <w:lang w:val="it-IT"/>
        </w:rPr>
      </w:pPr>
    </w:p>
    <w:p w14:paraId="42F8E17C" w14:textId="4690E80D" w:rsidR="00AF52CB" w:rsidRPr="00863D8C" w:rsidRDefault="00EE5ED7">
      <w:pPr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lang w:val="it-IT"/>
        </w:rPr>
        <w:t>D</w:t>
      </w:r>
      <w:r w:rsidR="001560A3" w:rsidRPr="00863D8C">
        <w:rPr>
          <w:rFonts w:asciiTheme="majorHAnsi" w:hAnsiTheme="majorHAnsi" w:cstheme="majorHAnsi"/>
          <w:lang w:val="it-IT"/>
        </w:rPr>
        <w:t xml:space="preserve">escrizione dell'impresa </w:t>
      </w:r>
      <w:r w:rsidR="00352A15">
        <w:rPr>
          <w:rFonts w:asciiTheme="majorHAnsi" w:hAnsiTheme="majorHAnsi" w:cstheme="majorHAnsi"/>
          <w:lang w:val="it-IT"/>
        </w:rPr>
        <w:t>richiedente</w:t>
      </w:r>
      <w:r w:rsidR="001560A3" w:rsidRPr="00863D8C">
        <w:rPr>
          <w:rFonts w:asciiTheme="majorHAnsi" w:hAnsiTheme="majorHAnsi" w:cstheme="majorHAnsi"/>
          <w:lang w:val="it-IT"/>
        </w:rPr>
        <w:t>:</w:t>
      </w:r>
    </w:p>
    <w:tbl>
      <w:tblPr>
        <w:tblStyle w:val="Grigliatabella"/>
        <w:tblW w:w="13379" w:type="dxa"/>
        <w:tblLook w:val="04A0" w:firstRow="1" w:lastRow="0" w:firstColumn="1" w:lastColumn="0" w:noHBand="0" w:noVBand="1"/>
      </w:tblPr>
      <w:tblGrid>
        <w:gridCol w:w="13379"/>
      </w:tblGrid>
      <w:tr w:rsidR="00AF52CB" w:rsidRPr="00863D8C" w14:paraId="53900855" w14:textId="77777777" w:rsidTr="00AB5863">
        <w:trPr>
          <w:trHeight w:val="251"/>
        </w:trPr>
        <w:tc>
          <w:tcPr>
            <w:tcW w:w="13379" w:type="dxa"/>
          </w:tcPr>
          <w:p w14:paraId="6F65688E" w14:textId="77777777" w:rsidR="00AF52CB" w:rsidRPr="00863D8C" w:rsidRDefault="001560A3">
            <w:pPr>
              <w:rPr>
                <w:rFonts w:asciiTheme="majorHAnsi" w:hAnsiTheme="majorHAnsi" w:cstheme="majorHAnsi"/>
                <w:lang w:val="it-IT"/>
              </w:rPr>
            </w:pPr>
            <w:r w:rsidRPr="00863D8C">
              <w:rPr>
                <w:rFonts w:asciiTheme="majorHAnsi" w:hAnsiTheme="majorHAnsi" w:cstheme="majorHAnsi"/>
                <w:lang w:val="it-IT"/>
              </w:rPr>
              <w:t xml:space="preserve"> </w:t>
            </w:r>
          </w:p>
          <w:p w14:paraId="75BB564D" w14:textId="77777777" w:rsidR="00AB5863" w:rsidRPr="00863D8C" w:rsidRDefault="00AB5863">
            <w:pPr>
              <w:rPr>
                <w:rFonts w:asciiTheme="majorHAnsi" w:hAnsiTheme="majorHAnsi" w:cstheme="majorHAnsi"/>
                <w:lang w:val="it-IT"/>
              </w:rPr>
            </w:pPr>
          </w:p>
          <w:p w14:paraId="60EF334D" w14:textId="77777777" w:rsidR="00AB5863" w:rsidRPr="00863D8C" w:rsidRDefault="00AB5863">
            <w:pPr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7882503E" w14:textId="77777777" w:rsidR="001964E9" w:rsidRPr="00863D8C" w:rsidRDefault="001964E9">
      <w:pPr>
        <w:rPr>
          <w:rFonts w:asciiTheme="majorHAnsi" w:hAnsiTheme="majorHAnsi" w:cstheme="majorHAnsi"/>
          <w:lang w:val="it-IT"/>
        </w:rPr>
      </w:pPr>
    </w:p>
    <w:p w14:paraId="579C8C47" w14:textId="77A4634C" w:rsidR="00AF52CB" w:rsidRPr="00863D8C" w:rsidRDefault="001560A3">
      <w:pPr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t>Assetto organizzativo e competenze chiave:</w:t>
      </w:r>
    </w:p>
    <w:tbl>
      <w:tblPr>
        <w:tblStyle w:val="Grigliatabella"/>
        <w:tblW w:w="13463" w:type="dxa"/>
        <w:tblLook w:val="04A0" w:firstRow="1" w:lastRow="0" w:firstColumn="1" w:lastColumn="0" w:noHBand="0" w:noVBand="1"/>
      </w:tblPr>
      <w:tblGrid>
        <w:gridCol w:w="13463"/>
      </w:tblGrid>
      <w:tr w:rsidR="00AF52CB" w:rsidRPr="00863D8C" w14:paraId="4452C18D" w14:textId="77777777" w:rsidTr="00AB5863">
        <w:trPr>
          <w:trHeight w:val="274"/>
        </w:trPr>
        <w:tc>
          <w:tcPr>
            <w:tcW w:w="13463" w:type="dxa"/>
          </w:tcPr>
          <w:p w14:paraId="051B4E97" w14:textId="77777777" w:rsidR="00AF52CB" w:rsidRPr="00863D8C" w:rsidRDefault="001560A3">
            <w:pPr>
              <w:rPr>
                <w:rFonts w:asciiTheme="majorHAnsi" w:hAnsiTheme="majorHAnsi" w:cstheme="majorHAnsi"/>
                <w:lang w:val="it-IT"/>
              </w:rPr>
            </w:pPr>
            <w:r w:rsidRPr="00863D8C">
              <w:rPr>
                <w:rFonts w:asciiTheme="majorHAnsi" w:hAnsiTheme="majorHAnsi" w:cstheme="majorHAnsi"/>
                <w:lang w:val="it-IT"/>
              </w:rPr>
              <w:t xml:space="preserve"> </w:t>
            </w:r>
          </w:p>
          <w:p w14:paraId="11847B08" w14:textId="77777777" w:rsidR="00AB5863" w:rsidRPr="00863D8C" w:rsidRDefault="00AB5863">
            <w:pPr>
              <w:rPr>
                <w:rFonts w:asciiTheme="majorHAnsi" w:hAnsiTheme="majorHAnsi" w:cstheme="majorHAnsi"/>
                <w:lang w:val="it-IT"/>
              </w:rPr>
            </w:pPr>
          </w:p>
          <w:p w14:paraId="2BBE731C" w14:textId="77777777" w:rsidR="00AB5863" w:rsidRPr="00863D8C" w:rsidRDefault="00AB5863">
            <w:pPr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1CFEE9BF" w14:textId="77777777" w:rsidR="001964E9" w:rsidRPr="00863D8C" w:rsidRDefault="001964E9">
      <w:pPr>
        <w:rPr>
          <w:rFonts w:asciiTheme="majorHAnsi" w:hAnsiTheme="majorHAnsi" w:cstheme="majorHAnsi"/>
          <w:lang w:val="it-IT"/>
        </w:rPr>
      </w:pPr>
    </w:p>
    <w:p w14:paraId="35D829E5" w14:textId="22AC36DA" w:rsidR="00AF52CB" w:rsidRPr="00863D8C" w:rsidRDefault="001560A3">
      <w:pPr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t xml:space="preserve">Eventuali </w:t>
      </w:r>
      <w:r w:rsidR="00EE5ED7">
        <w:rPr>
          <w:rFonts w:asciiTheme="majorHAnsi" w:hAnsiTheme="majorHAnsi" w:cstheme="majorHAnsi"/>
          <w:lang w:val="it-IT"/>
        </w:rPr>
        <w:t>servizi già offerti:</w:t>
      </w:r>
    </w:p>
    <w:tbl>
      <w:tblPr>
        <w:tblStyle w:val="Grigliatabella"/>
        <w:tblW w:w="13451" w:type="dxa"/>
        <w:tblLook w:val="04A0" w:firstRow="1" w:lastRow="0" w:firstColumn="1" w:lastColumn="0" w:noHBand="0" w:noVBand="1"/>
      </w:tblPr>
      <w:tblGrid>
        <w:gridCol w:w="13451"/>
      </w:tblGrid>
      <w:tr w:rsidR="00AF52CB" w:rsidRPr="00863D8C" w14:paraId="6FA9B369" w14:textId="77777777" w:rsidTr="00AB5863">
        <w:trPr>
          <w:trHeight w:val="354"/>
        </w:trPr>
        <w:tc>
          <w:tcPr>
            <w:tcW w:w="13451" w:type="dxa"/>
          </w:tcPr>
          <w:p w14:paraId="6A9A7308" w14:textId="77777777" w:rsidR="00AF52CB" w:rsidRPr="00863D8C" w:rsidRDefault="001560A3">
            <w:pPr>
              <w:rPr>
                <w:rFonts w:asciiTheme="majorHAnsi" w:hAnsiTheme="majorHAnsi" w:cstheme="majorHAnsi"/>
                <w:lang w:val="it-IT"/>
              </w:rPr>
            </w:pPr>
            <w:r w:rsidRPr="00863D8C">
              <w:rPr>
                <w:rFonts w:asciiTheme="majorHAnsi" w:hAnsiTheme="majorHAnsi" w:cstheme="majorHAnsi"/>
                <w:lang w:val="it-IT"/>
              </w:rPr>
              <w:t xml:space="preserve"> </w:t>
            </w:r>
          </w:p>
          <w:p w14:paraId="0CE3904D" w14:textId="77777777" w:rsidR="001964E9" w:rsidRPr="00863D8C" w:rsidRDefault="001964E9">
            <w:pPr>
              <w:rPr>
                <w:rFonts w:asciiTheme="majorHAnsi" w:hAnsiTheme="majorHAnsi" w:cstheme="majorHAnsi"/>
                <w:lang w:val="it-IT"/>
              </w:rPr>
            </w:pPr>
          </w:p>
          <w:p w14:paraId="40CC10B4" w14:textId="77777777" w:rsidR="001964E9" w:rsidRPr="00863D8C" w:rsidRDefault="001964E9">
            <w:pPr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59C300CA" w14:textId="77777777" w:rsidR="00C96460" w:rsidRDefault="00C96460">
      <w:pPr>
        <w:pStyle w:val="Titolo2"/>
        <w:rPr>
          <w:rFonts w:cstheme="majorHAnsi"/>
          <w:sz w:val="22"/>
          <w:szCs w:val="22"/>
          <w:lang w:val="it-IT"/>
        </w:rPr>
      </w:pPr>
    </w:p>
    <w:p w14:paraId="13BF69CB" w14:textId="77777777" w:rsidR="00352A15" w:rsidRPr="00352A15" w:rsidRDefault="00352A15" w:rsidP="00352A15">
      <w:pPr>
        <w:rPr>
          <w:lang w:val="it-IT"/>
        </w:rPr>
      </w:pPr>
    </w:p>
    <w:p w14:paraId="1C8A8413" w14:textId="77777777" w:rsidR="007E2EAD" w:rsidRDefault="007E2EAD">
      <w:pPr>
        <w:pStyle w:val="Titolo2"/>
        <w:rPr>
          <w:rFonts w:cstheme="majorHAnsi"/>
          <w:sz w:val="22"/>
          <w:szCs w:val="22"/>
          <w:lang w:val="it-IT"/>
        </w:rPr>
      </w:pPr>
    </w:p>
    <w:p w14:paraId="4332F99F" w14:textId="77777777" w:rsidR="00A939B8" w:rsidRPr="00A939B8" w:rsidRDefault="00A939B8" w:rsidP="00A939B8">
      <w:pPr>
        <w:rPr>
          <w:lang w:val="it-IT"/>
        </w:rPr>
      </w:pPr>
    </w:p>
    <w:p w14:paraId="5C54C42B" w14:textId="6E21AA2D" w:rsidR="00AF52CB" w:rsidRPr="00863D8C" w:rsidRDefault="001560A3">
      <w:pPr>
        <w:pStyle w:val="Titolo2"/>
        <w:rPr>
          <w:rFonts w:cstheme="majorHAnsi"/>
          <w:b w:val="0"/>
          <w:bCs w:val="0"/>
          <w:sz w:val="22"/>
          <w:szCs w:val="22"/>
          <w:lang w:val="it-IT"/>
        </w:rPr>
      </w:pPr>
      <w:r w:rsidRPr="00C96460">
        <w:rPr>
          <w:rFonts w:cstheme="majorHAnsi"/>
          <w:sz w:val="22"/>
          <w:szCs w:val="22"/>
          <w:lang w:val="it-IT"/>
        </w:rPr>
        <w:t xml:space="preserve">3. </w:t>
      </w:r>
      <w:r w:rsidR="00C10B7A" w:rsidRPr="00C96460">
        <w:rPr>
          <w:rFonts w:cstheme="majorHAnsi"/>
          <w:sz w:val="22"/>
          <w:szCs w:val="22"/>
          <w:lang w:val="it-IT"/>
        </w:rPr>
        <w:t>PRESENTAZIONE</w:t>
      </w:r>
      <w:r w:rsidRPr="00C96460">
        <w:rPr>
          <w:rFonts w:cstheme="majorHAnsi"/>
          <w:sz w:val="22"/>
          <w:szCs w:val="22"/>
          <w:lang w:val="it-IT"/>
        </w:rPr>
        <w:t xml:space="preserve"> DELLA PROPOSTA PROGETTUALE</w:t>
      </w:r>
    </w:p>
    <w:p w14:paraId="2023E015" w14:textId="77777777" w:rsidR="001964E9" w:rsidRDefault="001964E9">
      <w:pPr>
        <w:rPr>
          <w:rFonts w:asciiTheme="majorHAnsi" w:hAnsiTheme="majorHAnsi" w:cstheme="majorHAnsi"/>
          <w:lang w:val="it-IT"/>
        </w:rPr>
      </w:pPr>
    </w:p>
    <w:p w14:paraId="2BE8590B" w14:textId="247FCD97" w:rsidR="007E2EAD" w:rsidRDefault="007E2EAD" w:rsidP="007E2EAD">
      <w:pPr>
        <w:rPr>
          <w:rFonts w:asciiTheme="majorHAnsi" w:hAnsiTheme="majorHAnsi" w:cstheme="majorHAnsi"/>
          <w:lang w:val="it-IT"/>
        </w:rPr>
      </w:pPr>
      <w:r w:rsidRPr="007E2EAD">
        <w:rPr>
          <w:rFonts w:asciiTheme="majorHAnsi" w:hAnsiTheme="majorHAnsi" w:cstheme="majorHAnsi"/>
          <w:lang w:val="it-IT"/>
        </w:rPr>
        <w:t>Descrizione sintetica de</w:t>
      </w:r>
      <w:r>
        <w:rPr>
          <w:rFonts w:asciiTheme="majorHAnsi" w:hAnsiTheme="majorHAnsi" w:cstheme="majorHAnsi"/>
          <w:lang w:val="it-IT"/>
        </w:rPr>
        <w:t>lla proposta progettuale (</w:t>
      </w:r>
      <w:r w:rsidRPr="007E2EAD">
        <w:rPr>
          <w:rFonts w:asciiTheme="majorHAnsi" w:hAnsiTheme="majorHAnsi" w:cstheme="majorHAnsi"/>
          <w:lang w:val="it-IT"/>
        </w:rPr>
        <w:t>massimo 5-10 righe</w:t>
      </w:r>
      <w:r>
        <w:rPr>
          <w:rFonts w:asciiTheme="majorHAnsi" w:hAnsiTheme="majorHAnsi" w:cstheme="majorHAnsi"/>
          <w:lang w:val="it-IT"/>
        </w:rPr>
        <w:t>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8"/>
      </w:tblGrid>
      <w:tr w:rsidR="007E2EAD" w14:paraId="4FACC89A" w14:textId="77777777" w:rsidTr="007E2EAD">
        <w:trPr>
          <w:trHeight w:val="936"/>
        </w:trPr>
        <w:tc>
          <w:tcPr>
            <w:tcW w:w="12948" w:type="dxa"/>
          </w:tcPr>
          <w:p w14:paraId="386D2EE5" w14:textId="77777777" w:rsidR="007E2EAD" w:rsidRDefault="007E2EAD" w:rsidP="007E2EAD">
            <w:pPr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39AFB976" w14:textId="77777777" w:rsidR="007E2EAD" w:rsidRDefault="007E2EAD" w:rsidP="007E2EAD">
      <w:pPr>
        <w:rPr>
          <w:rFonts w:asciiTheme="majorHAnsi" w:hAnsiTheme="majorHAnsi" w:cstheme="majorHAnsi"/>
          <w:lang w:val="it-IT"/>
        </w:rPr>
      </w:pPr>
    </w:p>
    <w:p w14:paraId="0909B521" w14:textId="77777777" w:rsidR="007E2EAD" w:rsidRDefault="007E2EAD" w:rsidP="007E2EAD">
      <w:pPr>
        <w:rPr>
          <w:rFonts w:asciiTheme="majorHAnsi" w:hAnsiTheme="majorHAnsi" w:cstheme="majorHAnsi"/>
          <w:lang w:val="it-IT"/>
        </w:rPr>
      </w:pPr>
      <w:r w:rsidRPr="007E2EAD">
        <w:rPr>
          <w:rFonts w:asciiTheme="majorHAnsi" w:hAnsiTheme="majorHAnsi" w:cstheme="majorHAnsi"/>
          <w:lang w:val="it-IT"/>
        </w:rPr>
        <w:t>Contesto e motivazioni</w:t>
      </w:r>
      <w:r>
        <w:rPr>
          <w:rFonts w:asciiTheme="majorHAnsi" w:hAnsiTheme="majorHAnsi" w:cstheme="majorHAnsi"/>
          <w:lang w:val="it-IT"/>
        </w:rPr>
        <w:t xml:space="preserve"> - </w:t>
      </w:r>
      <w:r w:rsidRPr="007E2EAD">
        <w:rPr>
          <w:rFonts w:asciiTheme="majorHAnsi" w:hAnsiTheme="majorHAnsi" w:cstheme="majorHAnsi"/>
          <w:lang w:val="it-IT"/>
        </w:rPr>
        <w:t>Analisi del problema o dell’opportunità che ha originato l’idea progettuale. Dati di riferimento e bisogni emersi.</w:t>
      </w:r>
    </w:p>
    <w:tbl>
      <w:tblPr>
        <w:tblW w:w="12924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24"/>
      </w:tblGrid>
      <w:tr w:rsidR="007E2EAD" w14:paraId="7746CFAC" w14:textId="77777777" w:rsidTr="007E2EAD">
        <w:trPr>
          <w:trHeight w:val="576"/>
        </w:trPr>
        <w:tc>
          <w:tcPr>
            <w:tcW w:w="12924" w:type="dxa"/>
          </w:tcPr>
          <w:p w14:paraId="2B6E43AC" w14:textId="77777777" w:rsidR="007E2EAD" w:rsidRDefault="007E2EAD" w:rsidP="007E2EAD">
            <w:pPr>
              <w:rPr>
                <w:rFonts w:asciiTheme="majorHAnsi" w:hAnsiTheme="majorHAnsi" w:cstheme="majorHAnsi"/>
                <w:lang w:val="it-IT"/>
              </w:rPr>
            </w:pPr>
          </w:p>
          <w:p w14:paraId="5EE0F5E9" w14:textId="77777777" w:rsidR="007E2EAD" w:rsidRDefault="007E2EAD" w:rsidP="007E2EAD">
            <w:pPr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3F037F13" w14:textId="77777777" w:rsidR="007E2EAD" w:rsidRDefault="007E2EAD" w:rsidP="007E2EAD">
      <w:pPr>
        <w:rPr>
          <w:rFonts w:asciiTheme="majorHAnsi" w:hAnsiTheme="majorHAnsi" w:cstheme="majorHAnsi"/>
          <w:lang w:val="it-IT"/>
        </w:rPr>
      </w:pPr>
    </w:p>
    <w:p w14:paraId="29508D24" w14:textId="12436843" w:rsidR="007E2EAD" w:rsidRPr="007E2EAD" w:rsidRDefault="007E2EAD" w:rsidP="007E2EAD">
      <w:pPr>
        <w:rPr>
          <w:rFonts w:asciiTheme="majorHAnsi" w:hAnsiTheme="majorHAnsi" w:cstheme="majorHAnsi"/>
          <w:lang w:val="it-IT"/>
        </w:rPr>
      </w:pPr>
      <w:r w:rsidRPr="007E2EAD">
        <w:rPr>
          <w:rFonts w:asciiTheme="majorHAnsi" w:hAnsiTheme="majorHAnsi" w:cstheme="majorHAnsi"/>
          <w:lang w:val="it-IT"/>
        </w:rPr>
        <w:t>Obiettivi</w:t>
      </w:r>
      <w:r>
        <w:rPr>
          <w:rFonts w:asciiTheme="majorHAnsi" w:hAnsiTheme="majorHAnsi" w:cstheme="majorHAnsi"/>
          <w:lang w:val="it-IT"/>
        </w:rPr>
        <w:t xml:space="preserve"> - </w:t>
      </w:r>
      <w:r w:rsidRPr="007E2EAD">
        <w:rPr>
          <w:rFonts w:asciiTheme="majorHAnsi" w:hAnsiTheme="majorHAnsi" w:cstheme="majorHAnsi"/>
          <w:lang w:val="it-IT"/>
        </w:rPr>
        <w:t>Obiettivi generali e specifici del progetto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52"/>
      </w:tblGrid>
      <w:tr w:rsidR="007E2EAD" w14:paraId="64626E5F" w14:textId="77777777" w:rsidTr="007E2EAD">
        <w:trPr>
          <w:trHeight w:val="564"/>
        </w:trPr>
        <w:tc>
          <w:tcPr>
            <w:tcW w:w="12852" w:type="dxa"/>
          </w:tcPr>
          <w:p w14:paraId="6A128AC4" w14:textId="3D2D18AF" w:rsidR="007E2EAD" w:rsidRDefault="007E2EAD" w:rsidP="007E2EAD">
            <w:pPr>
              <w:ind w:left="-60"/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6BA07BD9" w14:textId="77777777" w:rsidR="007E2EAD" w:rsidRDefault="007E2EAD" w:rsidP="007E2EAD">
      <w:pPr>
        <w:rPr>
          <w:rFonts w:asciiTheme="majorHAnsi" w:hAnsiTheme="majorHAnsi" w:cstheme="majorHAnsi"/>
          <w:lang w:val="it-IT"/>
        </w:rPr>
      </w:pPr>
    </w:p>
    <w:p w14:paraId="1091B0D1" w14:textId="78FB8C2F" w:rsidR="007E2EAD" w:rsidRPr="007E2EAD" w:rsidRDefault="00EE5ED7" w:rsidP="007E2EAD">
      <w:pPr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lang w:val="it-IT"/>
        </w:rPr>
        <w:t>Tempistica di realizzazione</w:t>
      </w:r>
    </w:p>
    <w:tbl>
      <w:tblPr>
        <w:tblW w:w="0" w:type="auto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32"/>
      </w:tblGrid>
      <w:tr w:rsidR="007E2EAD" w14:paraId="2ACFC00D" w14:textId="77777777" w:rsidTr="007E2EAD">
        <w:trPr>
          <w:trHeight w:val="600"/>
        </w:trPr>
        <w:tc>
          <w:tcPr>
            <w:tcW w:w="12732" w:type="dxa"/>
          </w:tcPr>
          <w:p w14:paraId="443B1CE1" w14:textId="77777777" w:rsidR="007E2EAD" w:rsidRDefault="007E2EAD" w:rsidP="007E2EAD">
            <w:pPr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30920C58" w14:textId="77777777" w:rsidR="007E2EAD" w:rsidRDefault="007E2EAD">
      <w:pPr>
        <w:rPr>
          <w:rFonts w:asciiTheme="majorHAnsi" w:hAnsiTheme="majorHAnsi" w:cstheme="majorHAnsi"/>
          <w:lang w:val="it-IT"/>
        </w:rPr>
      </w:pPr>
    </w:p>
    <w:p w14:paraId="132A6A59" w14:textId="77777777" w:rsidR="00A939B8" w:rsidRDefault="00A939B8">
      <w:pPr>
        <w:rPr>
          <w:rFonts w:asciiTheme="majorHAnsi" w:hAnsiTheme="majorHAnsi" w:cstheme="majorHAnsi"/>
          <w:lang w:val="it-IT"/>
        </w:rPr>
      </w:pPr>
    </w:p>
    <w:p w14:paraId="5B427AD2" w14:textId="4F5E30AC" w:rsidR="00AF52CB" w:rsidRPr="00863D8C" w:rsidRDefault="00EE5ED7">
      <w:pPr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lang w:val="it-IT"/>
        </w:rPr>
        <w:t xml:space="preserve">Localizzazione prevista per </w:t>
      </w:r>
      <w:r w:rsidR="001560A3" w:rsidRPr="00863D8C">
        <w:rPr>
          <w:rFonts w:asciiTheme="majorHAnsi" w:hAnsiTheme="majorHAnsi" w:cstheme="majorHAnsi"/>
          <w:lang w:val="it-IT"/>
        </w:rPr>
        <w:t xml:space="preserve">l’intervento (deve rientrare </w:t>
      </w:r>
      <w:r>
        <w:rPr>
          <w:rFonts w:asciiTheme="majorHAnsi" w:hAnsiTheme="majorHAnsi" w:cstheme="majorHAnsi"/>
          <w:lang w:val="it-IT"/>
        </w:rPr>
        <w:t>nell’area urbana di Lamezia</w:t>
      </w:r>
      <w:r w:rsidR="001560A3" w:rsidRPr="00863D8C">
        <w:rPr>
          <w:rFonts w:asciiTheme="majorHAnsi" w:hAnsiTheme="majorHAnsi" w:cstheme="majorHAnsi"/>
          <w:lang w:val="it-IT"/>
        </w:rPr>
        <w:t>):</w:t>
      </w:r>
    </w:p>
    <w:tbl>
      <w:tblPr>
        <w:tblStyle w:val="Grigliatabella"/>
        <w:tblW w:w="13319" w:type="dxa"/>
        <w:tblLook w:val="04A0" w:firstRow="1" w:lastRow="0" w:firstColumn="1" w:lastColumn="0" w:noHBand="0" w:noVBand="1"/>
      </w:tblPr>
      <w:tblGrid>
        <w:gridCol w:w="13319"/>
      </w:tblGrid>
      <w:tr w:rsidR="00AF52CB" w:rsidRPr="00863D8C" w14:paraId="52C03373" w14:textId="77777777" w:rsidTr="00AB5863">
        <w:trPr>
          <w:trHeight w:val="366"/>
        </w:trPr>
        <w:tc>
          <w:tcPr>
            <w:tcW w:w="13319" w:type="dxa"/>
          </w:tcPr>
          <w:p w14:paraId="4D5D0476" w14:textId="77777777" w:rsidR="00AF52CB" w:rsidRPr="00863D8C" w:rsidRDefault="001560A3">
            <w:pPr>
              <w:rPr>
                <w:rFonts w:asciiTheme="majorHAnsi" w:hAnsiTheme="majorHAnsi" w:cstheme="majorHAnsi"/>
                <w:lang w:val="it-IT"/>
              </w:rPr>
            </w:pPr>
            <w:r w:rsidRPr="00863D8C">
              <w:rPr>
                <w:rFonts w:asciiTheme="majorHAnsi" w:hAnsiTheme="majorHAnsi" w:cstheme="majorHAnsi"/>
                <w:lang w:val="it-IT"/>
              </w:rPr>
              <w:t xml:space="preserve"> </w:t>
            </w:r>
          </w:p>
          <w:p w14:paraId="206EB91C" w14:textId="77777777" w:rsidR="001964E9" w:rsidRPr="00863D8C" w:rsidRDefault="001964E9">
            <w:pPr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22995239" w14:textId="77777777" w:rsidR="001964E9" w:rsidRPr="00863D8C" w:rsidRDefault="001964E9">
      <w:pPr>
        <w:rPr>
          <w:rFonts w:asciiTheme="majorHAnsi" w:hAnsiTheme="majorHAnsi" w:cstheme="majorHAnsi"/>
          <w:lang w:val="it-IT"/>
        </w:rPr>
      </w:pPr>
    </w:p>
    <w:p w14:paraId="3282992C" w14:textId="0C08D333" w:rsidR="00AF52CB" w:rsidRPr="00863D8C" w:rsidRDefault="00C10B7A">
      <w:pPr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t>Oggetto dell’attività, descrizione del prodotto</w:t>
      </w:r>
      <w:r w:rsidR="00EE5ED7">
        <w:rPr>
          <w:rFonts w:asciiTheme="majorHAnsi" w:hAnsiTheme="majorHAnsi" w:cstheme="majorHAnsi"/>
          <w:lang w:val="it-IT"/>
        </w:rPr>
        <w:t>/servizi</w:t>
      </w:r>
      <w:r w:rsidRPr="00863D8C">
        <w:rPr>
          <w:rFonts w:asciiTheme="majorHAnsi" w:hAnsiTheme="majorHAnsi" w:cstheme="majorHAnsi"/>
          <w:lang w:val="it-IT"/>
        </w:rPr>
        <w:t>, mercato di riferimento, risultati attesi</w:t>
      </w:r>
    </w:p>
    <w:tbl>
      <w:tblPr>
        <w:tblStyle w:val="Grigliatabella"/>
        <w:tblW w:w="13331" w:type="dxa"/>
        <w:tblLook w:val="04A0" w:firstRow="1" w:lastRow="0" w:firstColumn="1" w:lastColumn="0" w:noHBand="0" w:noVBand="1"/>
      </w:tblPr>
      <w:tblGrid>
        <w:gridCol w:w="13331"/>
      </w:tblGrid>
      <w:tr w:rsidR="00AF52CB" w:rsidRPr="00863D8C" w14:paraId="0B3D23F6" w14:textId="77777777" w:rsidTr="001964E9">
        <w:trPr>
          <w:trHeight w:val="387"/>
        </w:trPr>
        <w:tc>
          <w:tcPr>
            <w:tcW w:w="13331" w:type="dxa"/>
          </w:tcPr>
          <w:p w14:paraId="63BED9AC" w14:textId="77777777" w:rsidR="00AF52CB" w:rsidRPr="00863D8C" w:rsidRDefault="001560A3">
            <w:pPr>
              <w:rPr>
                <w:rFonts w:asciiTheme="majorHAnsi" w:hAnsiTheme="majorHAnsi" w:cstheme="majorHAnsi"/>
                <w:lang w:val="it-IT"/>
              </w:rPr>
            </w:pPr>
            <w:bookmarkStart w:id="1" w:name="_Hlk198801142"/>
            <w:r w:rsidRPr="00863D8C">
              <w:rPr>
                <w:rFonts w:asciiTheme="majorHAnsi" w:hAnsiTheme="majorHAnsi" w:cstheme="majorHAnsi"/>
                <w:lang w:val="it-IT"/>
              </w:rPr>
              <w:t xml:space="preserve"> </w:t>
            </w:r>
          </w:p>
          <w:p w14:paraId="573AF105" w14:textId="77777777" w:rsidR="001964E9" w:rsidRPr="00863D8C" w:rsidRDefault="001964E9">
            <w:pPr>
              <w:rPr>
                <w:rFonts w:asciiTheme="majorHAnsi" w:hAnsiTheme="majorHAnsi" w:cstheme="majorHAnsi"/>
                <w:lang w:val="it-IT"/>
              </w:rPr>
            </w:pPr>
          </w:p>
        </w:tc>
      </w:tr>
      <w:bookmarkEnd w:id="1"/>
    </w:tbl>
    <w:p w14:paraId="6CEFEDE9" w14:textId="77777777" w:rsidR="00A939B8" w:rsidRDefault="00A939B8" w:rsidP="00C10B7A">
      <w:pPr>
        <w:rPr>
          <w:rFonts w:asciiTheme="majorHAnsi" w:hAnsiTheme="majorHAnsi" w:cstheme="majorHAnsi"/>
          <w:lang w:val="it-IT"/>
        </w:rPr>
      </w:pPr>
    </w:p>
    <w:p w14:paraId="6091D434" w14:textId="461426EF" w:rsidR="00C10B7A" w:rsidRPr="00863D8C" w:rsidRDefault="00C10B7A" w:rsidP="00C10B7A">
      <w:pPr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t>Team Aziendale, competenze, conoscenze ed esperienze possedute funzionali alla realizzazione del</w:t>
      </w:r>
      <w:r w:rsidR="00352A15">
        <w:rPr>
          <w:rFonts w:asciiTheme="majorHAnsi" w:hAnsiTheme="majorHAnsi" w:cstheme="majorHAnsi"/>
          <w:lang w:val="it-IT"/>
        </w:rPr>
        <w:t xml:space="preserve">l’attività </w:t>
      </w:r>
      <w:r w:rsidRPr="00863D8C">
        <w:rPr>
          <w:rFonts w:asciiTheme="majorHAnsi" w:hAnsiTheme="majorHAnsi" w:cstheme="majorHAnsi"/>
          <w:lang w:val="it-IT"/>
        </w:rPr>
        <w:t>e Struttura Organizzativa</w:t>
      </w:r>
    </w:p>
    <w:tbl>
      <w:tblPr>
        <w:tblW w:w="13320" w:type="dxa"/>
        <w:tblInd w:w="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20"/>
      </w:tblGrid>
      <w:tr w:rsidR="009659B7" w:rsidRPr="00863D8C" w14:paraId="754A6546" w14:textId="77777777" w:rsidTr="009659B7">
        <w:trPr>
          <w:trHeight w:val="816"/>
        </w:trPr>
        <w:tc>
          <w:tcPr>
            <w:tcW w:w="13320" w:type="dxa"/>
          </w:tcPr>
          <w:p w14:paraId="3CE3413C" w14:textId="77777777" w:rsidR="009659B7" w:rsidRPr="00863D8C" w:rsidRDefault="009659B7" w:rsidP="00C10B7A">
            <w:pPr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6B4DB3C7" w14:textId="77777777" w:rsidR="009659B7" w:rsidRPr="00863D8C" w:rsidRDefault="009659B7" w:rsidP="00C10B7A">
      <w:pPr>
        <w:rPr>
          <w:rFonts w:asciiTheme="majorHAnsi" w:hAnsiTheme="majorHAnsi" w:cstheme="majorHAnsi"/>
          <w:lang w:val="it-IT"/>
        </w:rPr>
      </w:pPr>
    </w:p>
    <w:p w14:paraId="1291B3BE" w14:textId="7AA93F56" w:rsidR="009659B7" w:rsidRPr="00863D8C" w:rsidRDefault="009659B7" w:rsidP="00C10B7A">
      <w:pPr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t>Fabbisogni di natura economica, organizzativa e strutturale necessari all’avviamento/consolidamento dell’Impresa</w:t>
      </w:r>
    </w:p>
    <w:tbl>
      <w:tblPr>
        <w:tblW w:w="13428" w:type="dxa"/>
        <w:tblInd w:w="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28"/>
      </w:tblGrid>
      <w:tr w:rsidR="009659B7" w:rsidRPr="00863D8C" w14:paraId="6E008116" w14:textId="77777777" w:rsidTr="009659B7">
        <w:trPr>
          <w:trHeight w:val="744"/>
        </w:trPr>
        <w:tc>
          <w:tcPr>
            <w:tcW w:w="13428" w:type="dxa"/>
          </w:tcPr>
          <w:p w14:paraId="4BA0AC58" w14:textId="77777777" w:rsidR="009659B7" w:rsidRPr="00863D8C" w:rsidRDefault="009659B7" w:rsidP="009659B7">
            <w:pPr>
              <w:spacing w:after="0" w:line="240" w:lineRule="auto"/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2F94E7C4" w14:textId="77777777" w:rsidR="00C10B7A" w:rsidRPr="00863D8C" w:rsidRDefault="00C10B7A" w:rsidP="009659B7">
      <w:pPr>
        <w:rPr>
          <w:rFonts w:asciiTheme="majorHAnsi" w:hAnsiTheme="majorHAnsi" w:cstheme="majorHAnsi"/>
          <w:lang w:val="it-IT"/>
        </w:rPr>
      </w:pPr>
    </w:p>
    <w:p w14:paraId="447D09D9" w14:textId="1F74C057" w:rsidR="009659B7" w:rsidRPr="00863D8C" w:rsidRDefault="009659B7" w:rsidP="009659B7">
      <w:pPr>
        <w:spacing w:after="0" w:line="240" w:lineRule="auto"/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t xml:space="preserve">Descrizione delle </w:t>
      </w:r>
      <w:r w:rsidR="00EE5ED7">
        <w:rPr>
          <w:rFonts w:asciiTheme="majorHAnsi" w:hAnsiTheme="majorHAnsi" w:cstheme="majorHAnsi"/>
          <w:lang w:val="it-IT"/>
        </w:rPr>
        <w:t>modalità di erogazione dei servizi e di valorizzazione del bene pubblico (ove ricorre)</w:t>
      </w:r>
    </w:p>
    <w:tbl>
      <w:tblPr>
        <w:tblW w:w="13355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55"/>
      </w:tblGrid>
      <w:tr w:rsidR="009659B7" w:rsidRPr="00863D8C" w14:paraId="228393AB" w14:textId="77777777" w:rsidTr="002E65D8">
        <w:trPr>
          <w:trHeight w:val="565"/>
        </w:trPr>
        <w:tc>
          <w:tcPr>
            <w:tcW w:w="13355" w:type="dxa"/>
          </w:tcPr>
          <w:p w14:paraId="14C3D3E6" w14:textId="77777777" w:rsidR="009659B7" w:rsidRPr="00863D8C" w:rsidRDefault="009659B7" w:rsidP="009659B7">
            <w:pPr>
              <w:spacing w:after="0" w:line="240" w:lineRule="auto"/>
              <w:rPr>
                <w:rFonts w:asciiTheme="majorHAnsi" w:hAnsiTheme="majorHAnsi" w:cstheme="majorHAnsi"/>
                <w:lang w:val="it-IT"/>
              </w:rPr>
            </w:pPr>
          </w:p>
          <w:p w14:paraId="058A3799" w14:textId="77777777" w:rsidR="009659B7" w:rsidRPr="00863D8C" w:rsidRDefault="009659B7" w:rsidP="009659B7">
            <w:pPr>
              <w:spacing w:after="0" w:line="240" w:lineRule="auto"/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272CD81D" w14:textId="77777777" w:rsidR="009659B7" w:rsidRPr="00863D8C" w:rsidRDefault="009659B7" w:rsidP="009659B7">
      <w:pPr>
        <w:spacing w:after="0" w:line="240" w:lineRule="auto"/>
        <w:rPr>
          <w:rFonts w:asciiTheme="majorHAnsi" w:hAnsiTheme="majorHAnsi" w:cstheme="majorHAnsi"/>
          <w:lang w:val="it-IT"/>
        </w:rPr>
      </w:pPr>
    </w:p>
    <w:p w14:paraId="6D2299D7" w14:textId="77777777" w:rsidR="009659B7" w:rsidRPr="00863D8C" w:rsidRDefault="009659B7" w:rsidP="009659B7">
      <w:pPr>
        <w:spacing w:after="0" w:line="240" w:lineRule="auto"/>
        <w:rPr>
          <w:rFonts w:asciiTheme="majorHAnsi" w:hAnsiTheme="majorHAnsi" w:cstheme="majorHAnsi"/>
          <w:lang w:val="it-IT"/>
        </w:rPr>
      </w:pPr>
    </w:p>
    <w:p w14:paraId="2BE8B9A8" w14:textId="1A2720E6" w:rsidR="009659B7" w:rsidRPr="00863D8C" w:rsidRDefault="009659B7" w:rsidP="009659B7">
      <w:pPr>
        <w:spacing w:after="0" w:line="240" w:lineRule="auto"/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lastRenderedPageBreak/>
        <w:t>Descrizione del piano di investimenti e dell'articolazione temporale degli stessi</w:t>
      </w:r>
    </w:p>
    <w:tbl>
      <w:tblPr>
        <w:tblW w:w="13428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28"/>
      </w:tblGrid>
      <w:tr w:rsidR="002E65D8" w:rsidRPr="00863D8C" w14:paraId="1A99CF29" w14:textId="77777777" w:rsidTr="00352A15">
        <w:trPr>
          <w:trHeight w:val="552"/>
        </w:trPr>
        <w:tc>
          <w:tcPr>
            <w:tcW w:w="13428" w:type="dxa"/>
          </w:tcPr>
          <w:p w14:paraId="19BA4946" w14:textId="77777777" w:rsidR="002E65D8" w:rsidRPr="00863D8C" w:rsidRDefault="002E65D8" w:rsidP="009659B7">
            <w:pPr>
              <w:spacing w:after="0" w:line="240" w:lineRule="auto"/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180F0881" w14:textId="77777777" w:rsidR="009659B7" w:rsidRPr="00863D8C" w:rsidRDefault="009659B7" w:rsidP="009659B7">
      <w:pPr>
        <w:spacing w:after="0" w:line="240" w:lineRule="auto"/>
        <w:rPr>
          <w:rFonts w:asciiTheme="majorHAnsi" w:hAnsiTheme="majorHAnsi" w:cstheme="majorHAnsi"/>
          <w:lang w:val="it-IT"/>
        </w:rPr>
      </w:pPr>
    </w:p>
    <w:p w14:paraId="2D31994D" w14:textId="77777777" w:rsidR="009659B7" w:rsidRPr="00863D8C" w:rsidRDefault="009659B7" w:rsidP="009659B7">
      <w:pPr>
        <w:spacing w:after="0" w:line="240" w:lineRule="auto"/>
        <w:rPr>
          <w:rFonts w:asciiTheme="majorHAnsi" w:hAnsiTheme="majorHAnsi" w:cstheme="majorHAnsi"/>
          <w:lang w:val="it-IT"/>
        </w:rPr>
      </w:pPr>
    </w:p>
    <w:p w14:paraId="118CFBED" w14:textId="1E190399" w:rsidR="002E65D8" w:rsidRPr="00863D8C" w:rsidRDefault="002E65D8" w:rsidP="002E65D8">
      <w:pPr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br w:type="page"/>
      </w:r>
    </w:p>
    <w:p w14:paraId="6FE20413" w14:textId="77777777" w:rsidR="002E65D8" w:rsidRPr="00863D8C" w:rsidRDefault="002E65D8" w:rsidP="002E65D8">
      <w:pPr>
        <w:rPr>
          <w:rFonts w:asciiTheme="majorHAnsi" w:hAnsiTheme="majorHAnsi" w:cstheme="majorHAnsi"/>
          <w:lang w:val="it-IT"/>
        </w:rPr>
      </w:pPr>
    </w:p>
    <w:p w14:paraId="197496AF" w14:textId="39F969E3" w:rsidR="002E65D8" w:rsidRPr="00863D8C" w:rsidRDefault="002E65D8" w:rsidP="002E65D8">
      <w:pPr>
        <w:spacing w:after="3"/>
        <w:ind w:left="12" w:hanging="10"/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b/>
          <w:lang w:val="it-IT"/>
        </w:rPr>
        <w:t>Conto economico previsionale</w:t>
      </w:r>
      <w:r w:rsidR="00154AE8">
        <w:rPr>
          <w:rFonts w:asciiTheme="majorHAnsi" w:hAnsiTheme="majorHAnsi" w:cstheme="majorHAnsi"/>
          <w:b/>
          <w:lang w:val="it-IT"/>
        </w:rPr>
        <w:t xml:space="preserve"> </w:t>
      </w:r>
      <w:r w:rsidR="00EE5ED7">
        <w:rPr>
          <w:rFonts w:asciiTheme="majorHAnsi" w:hAnsiTheme="majorHAnsi" w:cstheme="majorHAnsi"/>
          <w:b/>
          <w:lang w:val="it-IT"/>
        </w:rPr>
        <w:t>dell’iniziativa proposta</w:t>
      </w:r>
    </w:p>
    <w:tbl>
      <w:tblPr>
        <w:tblStyle w:val="TableGrid"/>
        <w:tblW w:w="13737" w:type="dxa"/>
        <w:tblInd w:w="-1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4" w:type="dxa"/>
          <w:right w:w="30" w:type="dxa"/>
        </w:tblCellMar>
        <w:tblLook w:val="04A0" w:firstRow="1" w:lastRow="0" w:firstColumn="1" w:lastColumn="0" w:noHBand="0" w:noVBand="1"/>
      </w:tblPr>
      <w:tblGrid>
        <w:gridCol w:w="392"/>
        <w:gridCol w:w="4148"/>
        <w:gridCol w:w="922"/>
        <w:gridCol w:w="1107"/>
        <w:gridCol w:w="18"/>
        <w:gridCol w:w="2063"/>
        <w:gridCol w:w="1692"/>
        <w:gridCol w:w="7"/>
        <w:gridCol w:w="1687"/>
        <w:gridCol w:w="7"/>
        <w:gridCol w:w="1687"/>
        <w:gridCol w:w="7"/>
      </w:tblGrid>
      <w:tr w:rsidR="002E65D8" w:rsidRPr="00863D8C" w14:paraId="1E1515DD" w14:textId="77777777" w:rsidTr="00C96460">
        <w:trPr>
          <w:gridAfter w:val="1"/>
          <w:wAfter w:w="7" w:type="dxa"/>
          <w:trHeight w:val="293"/>
        </w:trPr>
        <w:tc>
          <w:tcPr>
            <w:tcW w:w="6587" w:type="dxa"/>
            <w:gridSpan w:val="5"/>
          </w:tcPr>
          <w:p w14:paraId="33800CDF" w14:textId="77777777" w:rsidR="002E65D8" w:rsidRPr="00863D8C" w:rsidRDefault="002E65D8" w:rsidP="005C0FDA">
            <w:pPr>
              <w:ind w:left="31"/>
              <w:jc w:val="center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>DESCRIZIONE DELLE VOCI</w:t>
            </w:r>
          </w:p>
        </w:tc>
        <w:tc>
          <w:tcPr>
            <w:tcW w:w="2063" w:type="dxa"/>
          </w:tcPr>
          <w:p w14:paraId="527AA4BF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2" w:type="dxa"/>
            <w:shd w:val="clear" w:color="auto" w:fill="FFFF00"/>
          </w:tcPr>
          <w:p w14:paraId="5FCD71D2" w14:textId="0757543D" w:rsidR="002E65D8" w:rsidRDefault="002E65D8" w:rsidP="005C0FDA">
            <w:pPr>
              <w:ind w:left="38"/>
              <w:jc w:val="center"/>
              <w:rPr>
                <w:rFonts w:asciiTheme="majorHAnsi" w:hAnsiTheme="majorHAnsi" w:cstheme="majorHAnsi"/>
                <w:b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I </w:t>
            </w:r>
            <w:r w:rsidR="000B245E">
              <w:rPr>
                <w:rFonts w:asciiTheme="majorHAnsi" w:hAnsiTheme="majorHAnsi" w:cstheme="majorHAnsi"/>
                <w:b/>
              </w:rPr>
              <w:t xml:space="preserve"> </w:t>
            </w:r>
            <w:r w:rsidRPr="00863D8C">
              <w:rPr>
                <w:rFonts w:asciiTheme="majorHAnsi" w:hAnsiTheme="majorHAnsi" w:cstheme="majorHAnsi"/>
                <w:b/>
              </w:rPr>
              <w:t xml:space="preserve">anno </w:t>
            </w:r>
          </w:p>
          <w:p w14:paraId="460F1624" w14:textId="3F2DDB34" w:rsidR="001560A3" w:rsidRPr="00863D8C" w:rsidRDefault="007A1AA8" w:rsidP="005C0FDA">
            <w:pPr>
              <w:ind w:left="3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</w:rPr>
              <w:t>(avvio investimento)</w:t>
            </w:r>
          </w:p>
        </w:tc>
        <w:tc>
          <w:tcPr>
            <w:tcW w:w="1694" w:type="dxa"/>
            <w:gridSpan w:val="2"/>
            <w:shd w:val="clear" w:color="auto" w:fill="FFFF00"/>
          </w:tcPr>
          <w:p w14:paraId="4BD14C5A" w14:textId="77777777" w:rsidR="002E65D8" w:rsidRPr="00863D8C" w:rsidRDefault="002E65D8" w:rsidP="005C0FDA">
            <w:pPr>
              <w:ind w:left="36"/>
              <w:jc w:val="center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II anno </w:t>
            </w:r>
          </w:p>
        </w:tc>
        <w:tc>
          <w:tcPr>
            <w:tcW w:w="1694" w:type="dxa"/>
            <w:gridSpan w:val="2"/>
            <w:shd w:val="clear" w:color="auto" w:fill="FFFF00"/>
          </w:tcPr>
          <w:p w14:paraId="376AFA67" w14:textId="77777777" w:rsidR="002E65D8" w:rsidRPr="00863D8C" w:rsidRDefault="002E65D8" w:rsidP="005C0FDA">
            <w:pPr>
              <w:ind w:left="39"/>
              <w:jc w:val="center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III anno </w:t>
            </w:r>
          </w:p>
        </w:tc>
      </w:tr>
      <w:tr w:rsidR="002E65D8" w:rsidRPr="00863D8C" w14:paraId="202051C0" w14:textId="77777777" w:rsidTr="00C96460">
        <w:trPr>
          <w:gridAfter w:val="1"/>
          <w:wAfter w:w="7" w:type="dxa"/>
          <w:trHeight w:val="293"/>
        </w:trPr>
        <w:tc>
          <w:tcPr>
            <w:tcW w:w="392" w:type="dxa"/>
          </w:tcPr>
          <w:p w14:paraId="29F48DF6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>A</w:t>
            </w:r>
          </w:p>
        </w:tc>
        <w:tc>
          <w:tcPr>
            <w:tcW w:w="4148" w:type="dxa"/>
          </w:tcPr>
          <w:p w14:paraId="25F6E591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>Valore della produzione:</w:t>
            </w:r>
          </w:p>
        </w:tc>
        <w:tc>
          <w:tcPr>
            <w:tcW w:w="922" w:type="dxa"/>
          </w:tcPr>
          <w:p w14:paraId="0BD1C54B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25" w:type="dxa"/>
            <w:gridSpan w:val="2"/>
          </w:tcPr>
          <w:p w14:paraId="098A8B04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063" w:type="dxa"/>
          </w:tcPr>
          <w:p w14:paraId="2303D7D8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2" w:type="dxa"/>
          </w:tcPr>
          <w:p w14:paraId="657C4691" w14:textId="77777777" w:rsidR="002E65D8" w:rsidRPr="00863D8C" w:rsidRDefault="002E65D8" w:rsidP="005C0FDA">
            <w:pPr>
              <w:ind w:right="47"/>
              <w:jc w:val="right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€                            - </w:t>
            </w:r>
          </w:p>
        </w:tc>
        <w:tc>
          <w:tcPr>
            <w:tcW w:w="1694" w:type="dxa"/>
            <w:gridSpan w:val="2"/>
          </w:tcPr>
          <w:p w14:paraId="6BAC255B" w14:textId="77777777" w:rsidR="002E65D8" w:rsidRPr="00863D8C" w:rsidRDefault="002E65D8" w:rsidP="005C0FDA">
            <w:pPr>
              <w:ind w:left="-30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  €                            - </w:t>
            </w:r>
          </w:p>
        </w:tc>
        <w:tc>
          <w:tcPr>
            <w:tcW w:w="1694" w:type="dxa"/>
            <w:gridSpan w:val="2"/>
          </w:tcPr>
          <w:p w14:paraId="4621F77D" w14:textId="77777777" w:rsidR="002E65D8" w:rsidRPr="00863D8C" w:rsidRDefault="002E65D8" w:rsidP="005C0FDA">
            <w:pPr>
              <w:ind w:left="-30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  €                            - </w:t>
            </w:r>
          </w:p>
        </w:tc>
      </w:tr>
      <w:tr w:rsidR="002E65D8" w:rsidRPr="00863D8C" w14:paraId="3D777D6F" w14:textId="77777777" w:rsidTr="00C96460">
        <w:trPr>
          <w:gridAfter w:val="1"/>
          <w:wAfter w:w="7" w:type="dxa"/>
          <w:trHeight w:val="571"/>
        </w:trPr>
        <w:tc>
          <w:tcPr>
            <w:tcW w:w="392" w:type="dxa"/>
            <w:vAlign w:val="center"/>
          </w:tcPr>
          <w:p w14:paraId="12ECF657" w14:textId="77777777" w:rsidR="002E65D8" w:rsidRPr="00863D8C" w:rsidRDefault="002E65D8" w:rsidP="005C0FDA">
            <w:pPr>
              <w:ind w:left="36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A.1</w:t>
            </w:r>
          </w:p>
        </w:tc>
        <w:tc>
          <w:tcPr>
            <w:tcW w:w="4148" w:type="dxa"/>
            <w:vAlign w:val="center"/>
          </w:tcPr>
          <w:p w14:paraId="27B314F0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Ricavi delle vendite e delle prestazioni</w:t>
            </w:r>
          </w:p>
        </w:tc>
        <w:tc>
          <w:tcPr>
            <w:tcW w:w="922" w:type="dxa"/>
          </w:tcPr>
          <w:p w14:paraId="1C3710E8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25" w:type="dxa"/>
            <w:gridSpan w:val="2"/>
          </w:tcPr>
          <w:p w14:paraId="07906655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063" w:type="dxa"/>
          </w:tcPr>
          <w:p w14:paraId="49B27A62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2" w:type="dxa"/>
          </w:tcPr>
          <w:p w14:paraId="5F0DE195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3294051E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739530A1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05D59885" w14:textId="77777777" w:rsidTr="00C96460">
        <w:trPr>
          <w:gridAfter w:val="1"/>
          <w:wAfter w:w="7" w:type="dxa"/>
          <w:trHeight w:val="571"/>
        </w:trPr>
        <w:tc>
          <w:tcPr>
            <w:tcW w:w="392" w:type="dxa"/>
            <w:vAlign w:val="center"/>
          </w:tcPr>
          <w:p w14:paraId="2C13E95C" w14:textId="77777777" w:rsidR="002E65D8" w:rsidRPr="00863D8C" w:rsidRDefault="002E65D8" w:rsidP="005C0FDA">
            <w:pPr>
              <w:ind w:left="36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A.2</w:t>
            </w:r>
          </w:p>
        </w:tc>
        <w:tc>
          <w:tcPr>
            <w:tcW w:w="4148" w:type="dxa"/>
          </w:tcPr>
          <w:p w14:paraId="12EC46B1" w14:textId="77777777" w:rsidR="002E65D8" w:rsidRPr="00863D8C" w:rsidRDefault="002E65D8" w:rsidP="007B4DFE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Variazione</w:t>
            </w:r>
            <w:r w:rsidRPr="00863D8C">
              <w:rPr>
                <w:rFonts w:asciiTheme="majorHAnsi" w:hAnsiTheme="majorHAnsi" w:cstheme="majorHAnsi"/>
              </w:rPr>
              <w:tab/>
              <w:t>delle</w:t>
            </w:r>
            <w:r w:rsidRPr="00863D8C">
              <w:rPr>
                <w:rFonts w:asciiTheme="majorHAnsi" w:hAnsiTheme="majorHAnsi" w:cstheme="majorHAnsi"/>
              </w:rPr>
              <w:tab/>
              <w:t>rimanenze</w:t>
            </w:r>
            <w:r w:rsidRPr="00863D8C">
              <w:rPr>
                <w:rFonts w:asciiTheme="majorHAnsi" w:hAnsiTheme="majorHAnsi" w:cstheme="majorHAnsi"/>
              </w:rPr>
              <w:tab/>
              <w:t>di</w:t>
            </w:r>
            <w:r w:rsidRPr="00863D8C">
              <w:rPr>
                <w:rFonts w:asciiTheme="majorHAnsi" w:hAnsiTheme="majorHAnsi" w:cstheme="majorHAnsi"/>
              </w:rPr>
              <w:tab/>
              <w:t>prodotti</w:t>
            </w:r>
            <w:r w:rsidRPr="00863D8C">
              <w:rPr>
                <w:rFonts w:asciiTheme="majorHAnsi" w:hAnsiTheme="majorHAnsi" w:cstheme="majorHAnsi"/>
              </w:rPr>
              <w:tab/>
              <w:t>in semilavorati e finiti</w:t>
            </w:r>
          </w:p>
        </w:tc>
        <w:tc>
          <w:tcPr>
            <w:tcW w:w="922" w:type="dxa"/>
          </w:tcPr>
          <w:p w14:paraId="0D60A6BB" w14:textId="77777777" w:rsidR="002E65D8" w:rsidRPr="00863D8C" w:rsidRDefault="002E65D8" w:rsidP="005C0FDA">
            <w:pPr>
              <w:tabs>
                <w:tab w:val="right" w:pos="897"/>
              </w:tabs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corso</w:t>
            </w:r>
            <w:r w:rsidRPr="00863D8C">
              <w:rPr>
                <w:rFonts w:asciiTheme="majorHAnsi" w:hAnsiTheme="majorHAnsi" w:cstheme="majorHAnsi"/>
              </w:rPr>
              <w:tab/>
              <w:t>di</w:t>
            </w:r>
          </w:p>
        </w:tc>
        <w:tc>
          <w:tcPr>
            <w:tcW w:w="1125" w:type="dxa"/>
            <w:gridSpan w:val="2"/>
          </w:tcPr>
          <w:p w14:paraId="4FE910C6" w14:textId="77777777" w:rsidR="002E65D8" w:rsidRPr="00863D8C" w:rsidRDefault="002E65D8" w:rsidP="005C0FDA">
            <w:pPr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lavorazione,</w:t>
            </w:r>
          </w:p>
        </w:tc>
        <w:tc>
          <w:tcPr>
            <w:tcW w:w="2063" w:type="dxa"/>
          </w:tcPr>
          <w:p w14:paraId="3B3568A7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2" w:type="dxa"/>
          </w:tcPr>
          <w:p w14:paraId="0AFC97A7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17529200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55B7C38B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55A5D3CD" w14:textId="77777777" w:rsidTr="00C96460">
        <w:trPr>
          <w:gridAfter w:val="1"/>
          <w:wAfter w:w="7" w:type="dxa"/>
          <w:trHeight w:val="571"/>
        </w:trPr>
        <w:tc>
          <w:tcPr>
            <w:tcW w:w="392" w:type="dxa"/>
            <w:vAlign w:val="center"/>
          </w:tcPr>
          <w:p w14:paraId="6E48E4CE" w14:textId="77777777" w:rsidR="002E65D8" w:rsidRPr="00863D8C" w:rsidRDefault="002E65D8" w:rsidP="005C0FDA">
            <w:pPr>
              <w:ind w:left="36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A.3</w:t>
            </w:r>
          </w:p>
        </w:tc>
        <w:tc>
          <w:tcPr>
            <w:tcW w:w="4148" w:type="dxa"/>
            <w:vAlign w:val="center"/>
          </w:tcPr>
          <w:p w14:paraId="7D7E9F67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Variazione dei lavori in corso su ordinazione</w:t>
            </w:r>
          </w:p>
        </w:tc>
        <w:tc>
          <w:tcPr>
            <w:tcW w:w="922" w:type="dxa"/>
          </w:tcPr>
          <w:p w14:paraId="7DB63A42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25" w:type="dxa"/>
            <w:gridSpan w:val="2"/>
          </w:tcPr>
          <w:p w14:paraId="52E60251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063" w:type="dxa"/>
          </w:tcPr>
          <w:p w14:paraId="5CF3BF81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2" w:type="dxa"/>
          </w:tcPr>
          <w:p w14:paraId="0E06AF27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317A253D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35F3663C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174E4BB1" w14:textId="77777777" w:rsidTr="00C96460">
        <w:trPr>
          <w:gridAfter w:val="1"/>
          <w:wAfter w:w="7" w:type="dxa"/>
          <w:trHeight w:val="571"/>
        </w:trPr>
        <w:tc>
          <w:tcPr>
            <w:tcW w:w="392" w:type="dxa"/>
            <w:vAlign w:val="center"/>
          </w:tcPr>
          <w:p w14:paraId="55BB4EAA" w14:textId="77777777" w:rsidR="002E65D8" w:rsidRPr="00863D8C" w:rsidRDefault="002E65D8" w:rsidP="005C0FDA">
            <w:pPr>
              <w:ind w:left="36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A.4</w:t>
            </w:r>
          </w:p>
        </w:tc>
        <w:tc>
          <w:tcPr>
            <w:tcW w:w="4148" w:type="dxa"/>
            <w:vAlign w:val="center"/>
          </w:tcPr>
          <w:p w14:paraId="0DC5BEE1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Incrementi di immobilizzazioni per lavori interni</w:t>
            </w:r>
          </w:p>
        </w:tc>
        <w:tc>
          <w:tcPr>
            <w:tcW w:w="922" w:type="dxa"/>
          </w:tcPr>
          <w:p w14:paraId="76387F86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25" w:type="dxa"/>
            <w:gridSpan w:val="2"/>
          </w:tcPr>
          <w:p w14:paraId="708123F3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063" w:type="dxa"/>
          </w:tcPr>
          <w:p w14:paraId="254D0D40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2" w:type="dxa"/>
          </w:tcPr>
          <w:p w14:paraId="1802205A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249FD6D7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2301CE26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46E8818E" w14:textId="77777777" w:rsidTr="00C96460">
        <w:trPr>
          <w:gridAfter w:val="1"/>
          <w:wAfter w:w="7" w:type="dxa"/>
          <w:trHeight w:val="571"/>
        </w:trPr>
        <w:tc>
          <w:tcPr>
            <w:tcW w:w="392" w:type="dxa"/>
            <w:vAlign w:val="center"/>
          </w:tcPr>
          <w:p w14:paraId="31BA8E82" w14:textId="77777777" w:rsidR="002E65D8" w:rsidRPr="00863D8C" w:rsidRDefault="002E65D8" w:rsidP="005C0FDA">
            <w:pPr>
              <w:ind w:left="36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A.5</w:t>
            </w:r>
          </w:p>
        </w:tc>
        <w:tc>
          <w:tcPr>
            <w:tcW w:w="4148" w:type="dxa"/>
            <w:vAlign w:val="center"/>
          </w:tcPr>
          <w:p w14:paraId="5CF9D675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Altri ricavi e proventi</w:t>
            </w:r>
          </w:p>
        </w:tc>
        <w:tc>
          <w:tcPr>
            <w:tcW w:w="922" w:type="dxa"/>
          </w:tcPr>
          <w:p w14:paraId="77A54069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25" w:type="dxa"/>
            <w:gridSpan w:val="2"/>
          </w:tcPr>
          <w:p w14:paraId="19A4EA4B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063" w:type="dxa"/>
          </w:tcPr>
          <w:p w14:paraId="66BCF352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2" w:type="dxa"/>
          </w:tcPr>
          <w:p w14:paraId="79CF73D7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269C0441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4A5C02E9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7F4576B6" w14:textId="77777777" w:rsidTr="00C96460">
        <w:trPr>
          <w:gridAfter w:val="1"/>
          <w:wAfter w:w="7" w:type="dxa"/>
          <w:trHeight w:val="293"/>
        </w:trPr>
        <w:tc>
          <w:tcPr>
            <w:tcW w:w="392" w:type="dxa"/>
          </w:tcPr>
          <w:p w14:paraId="60BF076A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>B</w:t>
            </w:r>
          </w:p>
        </w:tc>
        <w:tc>
          <w:tcPr>
            <w:tcW w:w="4148" w:type="dxa"/>
          </w:tcPr>
          <w:p w14:paraId="1B8C5DC1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>Costi della produzione:</w:t>
            </w:r>
          </w:p>
        </w:tc>
        <w:tc>
          <w:tcPr>
            <w:tcW w:w="922" w:type="dxa"/>
          </w:tcPr>
          <w:p w14:paraId="72F56C55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25" w:type="dxa"/>
            <w:gridSpan w:val="2"/>
          </w:tcPr>
          <w:p w14:paraId="4C49F410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063" w:type="dxa"/>
          </w:tcPr>
          <w:p w14:paraId="4C24D4F7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2" w:type="dxa"/>
          </w:tcPr>
          <w:p w14:paraId="3C0AE8B0" w14:textId="77777777" w:rsidR="002E65D8" w:rsidRPr="00863D8C" w:rsidRDefault="002E65D8" w:rsidP="005C0FDA">
            <w:pPr>
              <w:ind w:right="47"/>
              <w:jc w:val="right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€                            - </w:t>
            </w:r>
          </w:p>
        </w:tc>
        <w:tc>
          <w:tcPr>
            <w:tcW w:w="1694" w:type="dxa"/>
            <w:gridSpan w:val="2"/>
          </w:tcPr>
          <w:p w14:paraId="098D836E" w14:textId="77777777" w:rsidR="002E65D8" w:rsidRPr="00863D8C" w:rsidRDefault="002E65D8" w:rsidP="005C0FDA">
            <w:pPr>
              <w:ind w:left="-30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  €                            - </w:t>
            </w:r>
          </w:p>
        </w:tc>
        <w:tc>
          <w:tcPr>
            <w:tcW w:w="1694" w:type="dxa"/>
            <w:gridSpan w:val="2"/>
          </w:tcPr>
          <w:p w14:paraId="14F7BE1F" w14:textId="77777777" w:rsidR="002E65D8" w:rsidRPr="00863D8C" w:rsidRDefault="002E65D8" w:rsidP="005C0FDA">
            <w:pPr>
              <w:ind w:left="-30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  €                            - </w:t>
            </w:r>
          </w:p>
        </w:tc>
      </w:tr>
      <w:tr w:rsidR="002E65D8" w:rsidRPr="00863D8C" w14:paraId="20FBC0F1" w14:textId="77777777" w:rsidTr="00C96460">
        <w:trPr>
          <w:gridAfter w:val="1"/>
          <w:wAfter w:w="7" w:type="dxa"/>
          <w:trHeight w:val="571"/>
        </w:trPr>
        <w:tc>
          <w:tcPr>
            <w:tcW w:w="392" w:type="dxa"/>
            <w:vAlign w:val="center"/>
          </w:tcPr>
          <w:p w14:paraId="26E820F3" w14:textId="77777777" w:rsidR="002E65D8" w:rsidRPr="00863D8C" w:rsidRDefault="002E65D8" w:rsidP="005C0FDA">
            <w:pPr>
              <w:ind w:left="36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B.1</w:t>
            </w:r>
          </w:p>
        </w:tc>
        <w:tc>
          <w:tcPr>
            <w:tcW w:w="4148" w:type="dxa"/>
            <w:vAlign w:val="center"/>
          </w:tcPr>
          <w:p w14:paraId="3244D56E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Materie prime, sussidiarie, di consumo e merci</w:t>
            </w:r>
          </w:p>
        </w:tc>
        <w:tc>
          <w:tcPr>
            <w:tcW w:w="922" w:type="dxa"/>
          </w:tcPr>
          <w:p w14:paraId="15BCBDEC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25" w:type="dxa"/>
            <w:gridSpan w:val="2"/>
          </w:tcPr>
          <w:p w14:paraId="04CEBBDD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063" w:type="dxa"/>
          </w:tcPr>
          <w:p w14:paraId="0A09B873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2" w:type="dxa"/>
          </w:tcPr>
          <w:p w14:paraId="31F5B8DE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3AC1F31E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3D9890E7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1787DF74" w14:textId="77777777" w:rsidTr="00C96460">
        <w:trPr>
          <w:gridAfter w:val="1"/>
          <w:wAfter w:w="7" w:type="dxa"/>
          <w:trHeight w:val="571"/>
        </w:trPr>
        <w:tc>
          <w:tcPr>
            <w:tcW w:w="392" w:type="dxa"/>
            <w:vAlign w:val="center"/>
          </w:tcPr>
          <w:p w14:paraId="75259AEA" w14:textId="77777777" w:rsidR="002E65D8" w:rsidRPr="00863D8C" w:rsidRDefault="002E65D8" w:rsidP="005C0FDA">
            <w:pPr>
              <w:ind w:left="36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B.2</w:t>
            </w:r>
          </w:p>
        </w:tc>
        <w:tc>
          <w:tcPr>
            <w:tcW w:w="4148" w:type="dxa"/>
            <w:vAlign w:val="center"/>
          </w:tcPr>
          <w:p w14:paraId="3EB4FA25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Servizi</w:t>
            </w:r>
          </w:p>
        </w:tc>
        <w:tc>
          <w:tcPr>
            <w:tcW w:w="922" w:type="dxa"/>
          </w:tcPr>
          <w:p w14:paraId="3FED3016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25" w:type="dxa"/>
            <w:gridSpan w:val="2"/>
          </w:tcPr>
          <w:p w14:paraId="095AA33F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063" w:type="dxa"/>
          </w:tcPr>
          <w:p w14:paraId="753566E6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2" w:type="dxa"/>
          </w:tcPr>
          <w:p w14:paraId="1CB97C8B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12EBA50F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7527EBA4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7D4B49CD" w14:textId="77777777" w:rsidTr="00C96460">
        <w:tblPrEx>
          <w:tblCellMar>
            <w:top w:w="64" w:type="dxa"/>
          </w:tblCellMar>
        </w:tblPrEx>
        <w:trPr>
          <w:trHeight w:val="571"/>
        </w:trPr>
        <w:tc>
          <w:tcPr>
            <w:tcW w:w="392" w:type="dxa"/>
            <w:vAlign w:val="center"/>
          </w:tcPr>
          <w:p w14:paraId="529415C5" w14:textId="77777777" w:rsidR="002E65D8" w:rsidRPr="00863D8C" w:rsidRDefault="002E65D8" w:rsidP="005C0FDA">
            <w:pPr>
              <w:ind w:left="36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B.3</w:t>
            </w:r>
          </w:p>
        </w:tc>
        <w:tc>
          <w:tcPr>
            <w:tcW w:w="6177" w:type="dxa"/>
            <w:gridSpan w:val="3"/>
            <w:vAlign w:val="center"/>
          </w:tcPr>
          <w:p w14:paraId="1613FBFD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Godimento di beni di terzi</w:t>
            </w:r>
          </w:p>
        </w:tc>
        <w:tc>
          <w:tcPr>
            <w:tcW w:w="2081" w:type="dxa"/>
            <w:gridSpan w:val="2"/>
          </w:tcPr>
          <w:p w14:paraId="17B6CF16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</w:tcPr>
          <w:p w14:paraId="5B333EFB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580401AB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2CC0D8D6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40167BF8" w14:textId="77777777" w:rsidTr="00C96460">
        <w:tblPrEx>
          <w:tblCellMar>
            <w:top w:w="64" w:type="dxa"/>
          </w:tblCellMar>
        </w:tblPrEx>
        <w:trPr>
          <w:trHeight w:val="571"/>
        </w:trPr>
        <w:tc>
          <w:tcPr>
            <w:tcW w:w="392" w:type="dxa"/>
            <w:vAlign w:val="center"/>
          </w:tcPr>
          <w:p w14:paraId="4C5B494A" w14:textId="77777777" w:rsidR="002E65D8" w:rsidRPr="00863D8C" w:rsidRDefault="002E65D8" w:rsidP="005C0FDA">
            <w:pPr>
              <w:ind w:left="36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B.4</w:t>
            </w:r>
          </w:p>
        </w:tc>
        <w:tc>
          <w:tcPr>
            <w:tcW w:w="6177" w:type="dxa"/>
            <w:gridSpan w:val="3"/>
            <w:vAlign w:val="center"/>
          </w:tcPr>
          <w:p w14:paraId="6517739F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Personale</w:t>
            </w:r>
          </w:p>
        </w:tc>
        <w:tc>
          <w:tcPr>
            <w:tcW w:w="2081" w:type="dxa"/>
            <w:gridSpan w:val="2"/>
          </w:tcPr>
          <w:p w14:paraId="4FBB8F80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</w:tcPr>
          <w:p w14:paraId="697CFB30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7ABD4A88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4AE14B67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1B115B53" w14:textId="77777777" w:rsidTr="00C96460">
        <w:tblPrEx>
          <w:tblCellMar>
            <w:top w:w="64" w:type="dxa"/>
          </w:tblCellMar>
        </w:tblPrEx>
        <w:trPr>
          <w:trHeight w:val="571"/>
        </w:trPr>
        <w:tc>
          <w:tcPr>
            <w:tcW w:w="392" w:type="dxa"/>
            <w:vAlign w:val="center"/>
          </w:tcPr>
          <w:p w14:paraId="399EB2DC" w14:textId="77777777" w:rsidR="002E65D8" w:rsidRPr="00863D8C" w:rsidRDefault="002E65D8" w:rsidP="005C0FDA">
            <w:pPr>
              <w:ind w:left="36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lastRenderedPageBreak/>
              <w:t>B.5</w:t>
            </w:r>
          </w:p>
        </w:tc>
        <w:tc>
          <w:tcPr>
            <w:tcW w:w="6177" w:type="dxa"/>
            <w:gridSpan w:val="3"/>
            <w:vAlign w:val="center"/>
          </w:tcPr>
          <w:p w14:paraId="18406CA1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Ammortamenti e svalutazioni</w:t>
            </w:r>
          </w:p>
        </w:tc>
        <w:tc>
          <w:tcPr>
            <w:tcW w:w="2081" w:type="dxa"/>
            <w:gridSpan w:val="2"/>
          </w:tcPr>
          <w:p w14:paraId="7A9413A2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</w:tcPr>
          <w:p w14:paraId="1DC22211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3BA1B587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45BDBD3B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6113A412" w14:textId="77777777" w:rsidTr="00C96460">
        <w:tblPrEx>
          <w:tblCellMar>
            <w:top w:w="64" w:type="dxa"/>
          </w:tblCellMar>
        </w:tblPrEx>
        <w:trPr>
          <w:trHeight w:val="571"/>
        </w:trPr>
        <w:tc>
          <w:tcPr>
            <w:tcW w:w="392" w:type="dxa"/>
            <w:vAlign w:val="center"/>
          </w:tcPr>
          <w:p w14:paraId="03E93F4C" w14:textId="77777777" w:rsidR="002E65D8" w:rsidRPr="00863D8C" w:rsidRDefault="002E65D8" w:rsidP="005C0FDA">
            <w:pPr>
              <w:ind w:left="36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B.6</w:t>
            </w:r>
          </w:p>
        </w:tc>
        <w:tc>
          <w:tcPr>
            <w:tcW w:w="6177" w:type="dxa"/>
            <w:gridSpan w:val="3"/>
          </w:tcPr>
          <w:p w14:paraId="262DE64E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Variazione delle rimanenze di materie prime, sussidiarie, di consumo e merci</w:t>
            </w:r>
          </w:p>
        </w:tc>
        <w:tc>
          <w:tcPr>
            <w:tcW w:w="2081" w:type="dxa"/>
            <w:gridSpan w:val="2"/>
          </w:tcPr>
          <w:p w14:paraId="49E911CE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</w:tcPr>
          <w:p w14:paraId="0D5CF304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41E39880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535E3B3E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512C98E3" w14:textId="77777777" w:rsidTr="00C96460">
        <w:tblPrEx>
          <w:tblCellMar>
            <w:top w:w="64" w:type="dxa"/>
          </w:tblCellMar>
        </w:tblPrEx>
        <w:trPr>
          <w:trHeight w:val="571"/>
        </w:trPr>
        <w:tc>
          <w:tcPr>
            <w:tcW w:w="392" w:type="dxa"/>
            <w:vAlign w:val="center"/>
          </w:tcPr>
          <w:p w14:paraId="498A2B9E" w14:textId="77777777" w:rsidR="002E65D8" w:rsidRPr="00863D8C" w:rsidRDefault="002E65D8" w:rsidP="005C0FDA">
            <w:pPr>
              <w:ind w:left="36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B.7</w:t>
            </w:r>
          </w:p>
        </w:tc>
        <w:tc>
          <w:tcPr>
            <w:tcW w:w="6177" w:type="dxa"/>
            <w:gridSpan w:val="3"/>
            <w:vAlign w:val="center"/>
          </w:tcPr>
          <w:p w14:paraId="54B82783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Accantonamenti per rischi</w:t>
            </w:r>
          </w:p>
        </w:tc>
        <w:tc>
          <w:tcPr>
            <w:tcW w:w="2081" w:type="dxa"/>
            <w:gridSpan w:val="2"/>
          </w:tcPr>
          <w:p w14:paraId="37D0A1A2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</w:tcPr>
          <w:p w14:paraId="59D5A3E9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73FDF63C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70DC5EC5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0792021C" w14:textId="77777777" w:rsidTr="00C96460">
        <w:tblPrEx>
          <w:tblCellMar>
            <w:top w:w="64" w:type="dxa"/>
          </w:tblCellMar>
        </w:tblPrEx>
        <w:trPr>
          <w:trHeight w:val="571"/>
        </w:trPr>
        <w:tc>
          <w:tcPr>
            <w:tcW w:w="392" w:type="dxa"/>
            <w:vAlign w:val="center"/>
          </w:tcPr>
          <w:p w14:paraId="36F216E7" w14:textId="77777777" w:rsidR="002E65D8" w:rsidRPr="00863D8C" w:rsidRDefault="002E65D8" w:rsidP="005C0FDA">
            <w:pPr>
              <w:ind w:left="36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B.8</w:t>
            </w:r>
          </w:p>
        </w:tc>
        <w:tc>
          <w:tcPr>
            <w:tcW w:w="6177" w:type="dxa"/>
            <w:gridSpan w:val="3"/>
            <w:vAlign w:val="center"/>
          </w:tcPr>
          <w:p w14:paraId="00657EFA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Altri accantonamenti</w:t>
            </w:r>
          </w:p>
        </w:tc>
        <w:tc>
          <w:tcPr>
            <w:tcW w:w="2081" w:type="dxa"/>
            <w:gridSpan w:val="2"/>
          </w:tcPr>
          <w:p w14:paraId="50C4F53E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</w:tcPr>
          <w:p w14:paraId="2F011CC0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58B8AFB7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4039E1A3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2D93448E" w14:textId="77777777" w:rsidTr="00C96460">
        <w:tblPrEx>
          <w:tblCellMar>
            <w:top w:w="64" w:type="dxa"/>
          </w:tblCellMar>
        </w:tblPrEx>
        <w:trPr>
          <w:trHeight w:val="571"/>
        </w:trPr>
        <w:tc>
          <w:tcPr>
            <w:tcW w:w="392" w:type="dxa"/>
            <w:vAlign w:val="center"/>
          </w:tcPr>
          <w:p w14:paraId="0767A220" w14:textId="77777777" w:rsidR="002E65D8" w:rsidRPr="00863D8C" w:rsidRDefault="002E65D8" w:rsidP="005C0FDA">
            <w:pPr>
              <w:ind w:left="36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B.9</w:t>
            </w:r>
          </w:p>
        </w:tc>
        <w:tc>
          <w:tcPr>
            <w:tcW w:w="6177" w:type="dxa"/>
            <w:gridSpan w:val="3"/>
            <w:vAlign w:val="center"/>
          </w:tcPr>
          <w:p w14:paraId="2DC350B6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Oneri diversi di gestione</w:t>
            </w:r>
          </w:p>
        </w:tc>
        <w:tc>
          <w:tcPr>
            <w:tcW w:w="2081" w:type="dxa"/>
            <w:gridSpan w:val="2"/>
          </w:tcPr>
          <w:p w14:paraId="38FC1A9A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</w:tcPr>
          <w:p w14:paraId="3A956089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0FA53267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4F8B4999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45E4A58D" w14:textId="77777777" w:rsidTr="00C96460">
        <w:tblPrEx>
          <w:tblCellMar>
            <w:top w:w="64" w:type="dxa"/>
          </w:tblCellMar>
        </w:tblPrEx>
        <w:trPr>
          <w:trHeight w:val="293"/>
        </w:trPr>
        <w:tc>
          <w:tcPr>
            <w:tcW w:w="392" w:type="dxa"/>
          </w:tcPr>
          <w:p w14:paraId="05B9CA7D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177" w:type="dxa"/>
            <w:gridSpan w:val="3"/>
          </w:tcPr>
          <w:p w14:paraId="4399DB27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>Risultato della gestione caratteristica (A - B)</w:t>
            </w:r>
          </w:p>
        </w:tc>
        <w:tc>
          <w:tcPr>
            <w:tcW w:w="2081" w:type="dxa"/>
            <w:gridSpan w:val="2"/>
          </w:tcPr>
          <w:p w14:paraId="0079346C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  <w:shd w:val="clear" w:color="auto" w:fill="FFFF00"/>
          </w:tcPr>
          <w:p w14:paraId="44DCD120" w14:textId="77777777" w:rsidR="002E65D8" w:rsidRPr="00863D8C" w:rsidRDefault="002E65D8" w:rsidP="005C0FDA">
            <w:pPr>
              <w:ind w:right="47"/>
              <w:jc w:val="right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€                            - </w:t>
            </w:r>
          </w:p>
        </w:tc>
        <w:tc>
          <w:tcPr>
            <w:tcW w:w="1694" w:type="dxa"/>
            <w:gridSpan w:val="2"/>
            <w:shd w:val="clear" w:color="auto" w:fill="FFFF00"/>
          </w:tcPr>
          <w:p w14:paraId="664F93D0" w14:textId="77777777" w:rsidR="002E65D8" w:rsidRPr="00863D8C" w:rsidRDefault="002E65D8" w:rsidP="005C0FDA">
            <w:pPr>
              <w:ind w:left="-30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  €                            - </w:t>
            </w:r>
          </w:p>
        </w:tc>
        <w:tc>
          <w:tcPr>
            <w:tcW w:w="1694" w:type="dxa"/>
            <w:gridSpan w:val="2"/>
            <w:shd w:val="clear" w:color="auto" w:fill="FFFF00"/>
          </w:tcPr>
          <w:p w14:paraId="15E67A0B" w14:textId="77777777" w:rsidR="002E65D8" w:rsidRPr="00863D8C" w:rsidRDefault="002E65D8" w:rsidP="005C0FDA">
            <w:pPr>
              <w:ind w:left="-30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  €                            - </w:t>
            </w:r>
          </w:p>
        </w:tc>
      </w:tr>
      <w:tr w:rsidR="002E65D8" w:rsidRPr="00863D8C" w14:paraId="2787E725" w14:textId="77777777" w:rsidTr="00C96460">
        <w:tblPrEx>
          <w:tblCellMar>
            <w:top w:w="64" w:type="dxa"/>
          </w:tblCellMar>
        </w:tblPrEx>
        <w:trPr>
          <w:trHeight w:val="293"/>
        </w:trPr>
        <w:tc>
          <w:tcPr>
            <w:tcW w:w="392" w:type="dxa"/>
          </w:tcPr>
          <w:p w14:paraId="6FAFFCD8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>C</w:t>
            </w:r>
          </w:p>
        </w:tc>
        <w:tc>
          <w:tcPr>
            <w:tcW w:w="6177" w:type="dxa"/>
            <w:gridSpan w:val="3"/>
          </w:tcPr>
          <w:p w14:paraId="4D83D684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>Proventi e oneri finanziari:</w:t>
            </w:r>
          </w:p>
        </w:tc>
        <w:tc>
          <w:tcPr>
            <w:tcW w:w="2081" w:type="dxa"/>
            <w:gridSpan w:val="2"/>
          </w:tcPr>
          <w:p w14:paraId="55C95D18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</w:tcPr>
          <w:p w14:paraId="29054513" w14:textId="77777777" w:rsidR="002E65D8" w:rsidRPr="00863D8C" w:rsidRDefault="002E65D8" w:rsidP="005C0FDA">
            <w:pPr>
              <w:ind w:right="47"/>
              <w:jc w:val="right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€                            - </w:t>
            </w:r>
          </w:p>
        </w:tc>
        <w:tc>
          <w:tcPr>
            <w:tcW w:w="1694" w:type="dxa"/>
            <w:gridSpan w:val="2"/>
          </w:tcPr>
          <w:p w14:paraId="4A37BE32" w14:textId="77777777" w:rsidR="002E65D8" w:rsidRPr="00863D8C" w:rsidRDefault="002E65D8" w:rsidP="005C0FDA">
            <w:pPr>
              <w:ind w:left="-30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  €                            - </w:t>
            </w:r>
          </w:p>
        </w:tc>
        <w:tc>
          <w:tcPr>
            <w:tcW w:w="1694" w:type="dxa"/>
            <w:gridSpan w:val="2"/>
          </w:tcPr>
          <w:p w14:paraId="57886B44" w14:textId="77777777" w:rsidR="002E65D8" w:rsidRPr="00863D8C" w:rsidRDefault="002E65D8" w:rsidP="005C0FDA">
            <w:pPr>
              <w:ind w:left="-30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  €                            - </w:t>
            </w:r>
          </w:p>
        </w:tc>
      </w:tr>
      <w:tr w:rsidR="002E65D8" w:rsidRPr="00863D8C" w14:paraId="2FB29D45" w14:textId="77777777" w:rsidTr="00C96460">
        <w:tblPrEx>
          <w:tblCellMar>
            <w:top w:w="64" w:type="dxa"/>
          </w:tblCellMar>
        </w:tblPrEx>
        <w:trPr>
          <w:trHeight w:val="571"/>
        </w:trPr>
        <w:tc>
          <w:tcPr>
            <w:tcW w:w="392" w:type="dxa"/>
            <w:vAlign w:val="center"/>
          </w:tcPr>
          <w:p w14:paraId="23BB4F4F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C.1</w:t>
            </w:r>
          </w:p>
        </w:tc>
        <w:tc>
          <w:tcPr>
            <w:tcW w:w="6177" w:type="dxa"/>
            <w:gridSpan w:val="3"/>
            <w:vAlign w:val="center"/>
          </w:tcPr>
          <w:p w14:paraId="63DE4D82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Proventi da partecipazioni</w:t>
            </w:r>
          </w:p>
        </w:tc>
        <w:tc>
          <w:tcPr>
            <w:tcW w:w="2081" w:type="dxa"/>
            <w:gridSpan w:val="2"/>
          </w:tcPr>
          <w:p w14:paraId="62505CD3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</w:tcPr>
          <w:p w14:paraId="4005FA5F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4062E1AF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2C78C1E1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3797B0EC" w14:textId="77777777" w:rsidTr="00C96460">
        <w:tblPrEx>
          <w:tblCellMar>
            <w:top w:w="64" w:type="dxa"/>
          </w:tblCellMar>
        </w:tblPrEx>
        <w:trPr>
          <w:trHeight w:val="571"/>
        </w:trPr>
        <w:tc>
          <w:tcPr>
            <w:tcW w:w="392" w:type="dxa"/>
            <w:vAlign w:val="center"/>
          </w:tcPr>
          <w:p w14:paraId="7248334F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C.2</w:t>
            </w:r>
          </w:p>
        </w:tc>
        <w:tc>
          <w:tcPr>
            <w:tcW w:w="6177" w:type="dxa"/>
            <w:gridSpan w:val="3"/>
            <w:vAlign w:val="center"/>
          </w:tcPr>
          <w:p w14:paraId="56E55655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Altri proventi finanziari</w:t>
            </w:r>
          </w:p>
        </w:tc>
        <w:tc>
          <w:tcPr>
            <w:tcW w:w="2081" w:type="dxa"/>
            <w:gridSpan w:val="2"/>
          </w:tcPr>
          <w:p w14:paraId="372DE5CD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</w:tcPr>
          <w:p w14:paraId="76D5CB07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02DAB86B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1BE19181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1066C543" w14:textId="77777777" w:rsidTr="00C96460">
        <w:tblPrEx>
          <w:tblCellMar>
            <w:top w:w="64" w:type="dxa"/>
          </w:tblCellMar>
        </w:tblPrEx>
        <w:trPr>
          <w:trHeight w:val="571"/>
        </w:trPr>
        <w:tc>
          <w:tcPr>
            <w:tcW w:w="392" w:type="dxa"/>
            <w:vAlign w:val="center"/>
          </w:tcPr>
          <w:p w14:paraId="516B1AE9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C.3</w:t>
            </w:r>
          </w:p>
        </w:tc>
        <w:tc>
          <w:tcPr>
            <w:tcW w:w="6177" w:type="dxa"/>
            <w:gridSpan w:val="3"/>
            <w:vAlign w:val="center"/>
          </w:tcPr>
          <w:p w14:paraId="14F439EF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Interessi e altri oneri finanziari</w:t>
            </w:r>
          </w:p>
        </w:tc>
        <w:tc>
          <w:tcPr>
            <w:tcW w:w="2081" w:type="dxa"/>
            <w:gridSpan w:val="2"/>
          </w:tcPr>
          <w:p w14:paraId="785F3EC4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</w:tcPr>
          <w:p w14:paraId="78F7E733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596D956C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5C0A40DA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3FDE04C9" w14:textId="77777777" w:rsidTr="00C96460">
        <w:tblPrEx>
          <w:tblCellMar>
            <w:top w:w="64" w:type="dxa"/>
          </w:tblCellMar>
        </w:tblPrEx>
        <w:trPr>
          <w:trHeight w:val="293"/>
        </w:trPr>
        <w:tc>
          <w:tcPr>
            <w:tcW w:w="392" w:type="dxa"/>
          </w:tcPr>
          <w:p w14:paraId="51AA5B8D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>D</w:t>
            </w:r>
          </w:p>
        </w:tc>
        <w:tc>
          <w:tcPr>
            <w:tcW w:w="6177" w:type="dxa"/>
            <w:gridSpan w:val="3"/>
          </w:tcPr>
          <w:p w14:paraId="0F87239E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>Rettifica valore attività finanziarie:</w:t>
            </w:r>
          </w:p>
        </w:tc>
        <w:tc>
          <w:tcPr>
            <w:tcW w:w="2081" w:type="dxa"/>
            <w:gridSpan w:val="2"/>
          </w:tcPr>
          <w:p w14:paraId="4E6E0D62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</w:tcPr>
          <w:p w14:paraId="6F045026" w14:textId="77777777" w:rsidR="002E65D8" w:rsidRPr="00863D8C" w:rsidRDefault="002E65D8" w:rsidP="005C0FDA">
            <w:pPr>
              <w:ind w:right="47"/>
              <w:jc w:val="right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 xml:space="preserve"> €                            - </w:t>
            </w:r>
          </w:p>
        </w:tc>
        <w:tc>
          <w:tcPr>
            <w:tcW w:w="1694" w:type="dxa"/>
            <w:gridSpan w:val="2"/>
          </w:tcPr>
          <w:p w14:paraId="1383C30F" w14:textId="77777777" w:rsidR="002E65D8" w:rsidRPr="00863D8C" w:rsidRDefault="002E65D8" w:rsidP="005C0FDA">
            <w:pPr>
              <w:ind w:left="-30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 xml:space="preserve">   €                            - </w:t>
            </w:r>
          </w:p>
        </w:tc>
        <w:tc>
          <w:tcPr>
            <w:tcW w:w="1694" w:type="dxa"/>
            <w:gridSpan w:val="2"/>
          </w:tcPr>
          <w:p w14:paraId="40DED6AA" w14:textId="77777777" w:rsidR="002E65D8" w:rsidRPr="00863D8C" w:rsidRDefault="002E65D8" w:rsidP="005C0FDA">
            <w:pPr>
              <w:ind w:left="-30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 xml:space="preserve">   €                            - </w:t>
            </w:r>
          </w:p>
        </w:tc>
      </w:tr>
      <w:tr w:rsidR="002E65D8" w:rsidRPr="00863D8C" w14:paraId="489D541B" w14:textId="77777777" w:rsidTr="00C96460">
        <w:tblPrEx>
          <w:tblCellMar>
            <w:top w:w="64" w:type="dxa"/>
          </w:tblCellMar>
        </w:tblPrEx>
        <w:trPr>
          <w:trHeight w:val="571"/>
        </w:trPr>
        <w:tc>
          <w:tcPr>
            <w:tcW w:w="392" w:type="dxa"/>
            <w:vAlign w:val="center"/>
          </w:tcPr>
          <w:p w14:paraId="436A625E" w14:textId="77777777" w:rsidR="002E65D8" w:rsidRPr="00863D8C" w:rsidRDefault="002E65D8" w:rsidP="005C0FDA">
            <w:pPr>
              <w:ind w:left="36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D.1</w:t>
            </w:r>
          </w:p>
        </w:tc>
        <w:tc>
          <w:tcPr>
            <w:tcW w:w="6177" w:type="dxa"/>
            <w:gridSpan w:val="3"/>
            <w:vAlign w:val="center"/>
          </w:tcPr>
          <w:p w14:paraId="634C97B3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Rivalutazioni</w:t>
            </w:r>
          </w:p>
        </w:tc>
        <w:tc>
          <w:tcPr>
            <w:tcW w:w="2081" w:type="dxa"/>
            <w:gridSpan w:val="2"/>
          </w:tcPr>
          <w:p w14:paraId="0C6488EB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</w:tcPr>
          <w:p w14:paraId="07E55F83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058DEAA7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306FB5C7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665D4CA3" w14:textId="77777777" w:rsidTr="00C96460">
        <w:tblPrEx>
          <w:tblCellMar>
            <w:top w:w="64" w:type="dxa"/>
          </w:tblCellMar>
        </w:tblPrEx>
        <w:trPr>
          <w:trHeight w:val="571"/>
        </w:trPr>
        <w:tc>
          <w:tcPr>
            <w:tcW w:w="392" w:type="dxa"/>
            <w:vAlign w:val="center"/>
          </w:tcPr>
          <w:p w14:paraId="56B06E38" w14:textId="77777777" w:rsidR="002E65D8" w:rsidRPr="00863D8C" w:rsidRDefault="002E65D8" w:rsidP="005C0FDA">
            <w:pPr>
              <w:ind w:left="36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D.2</w:t>
            </w:r>
          </w:p>
        </w:tc>
        <w:tc>
          <w:tcPr>
            <w:tcW w:w="6177" w:type="dxa"/>
            <w:gridSpan w:val="3"/>
            <w:vAlign w:val="center"/>
          </w:tcPr>
          <w:p w14:paraId="49812F16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Svalutazioni</w:t>
            </w:r>
          </w:p>
        </w:tc>
        <w:tc>
          <w:tcPr>
            <w:tcW w:w="2081" w:type="dxa"/>
            <w:gridSpan w:val="2"/>
          </w:tcPr>
          <w:p w14:paraId="7BF84989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</w:tcPr>
          <w:p w14:paraId="7F2A1835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0CEFAACF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61787CEC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59A6215D" w14:textId="77777777" w:rsidTr="00C96460">
        <w:tblPrEx>
          <w:tblCellMar>
            <w:top w:w="64" w:type="dxa"/>
          </w:tblCellMar>
        </w:tblPrEx>
        <w:trPr>
          <w:trHeight w:val="293"/>
        </w:trPr>
        <w:tc>
          <w:tcPr>
            <w:tcW w:w="392" w:type="dxa"/>
          </w:tcPr>
          <w:p w14:paraId="2452006E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>E</w:t>
            </w:r>
          </w:p>
        </w:tc>
        <w:tc>
          <w:tcPr>
            <w:tcW w:w="6177" w:type="dxa"/>
            <w:gridSpan w:val="3"/>
          </w:tcPr>
          <w:p w14:paraId="78E72F0F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>Proventi e oneri straordinari</w:t>
            </w:r>
          </w:p>
        </w:tc>
        <w:tc>
          <w:tcPr>
            <w:tcW w:w="2081" w:type="dxa"/>
            <w:gridSpan w:val="2"/>
          </w:tcPr>
          <w:p w14:paraId="58054E01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</w:tcPr>
          <w:p w14:paraId="5E8E6A6E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1895F7A6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4C4A4E2E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73DFE1D2" w14:textId="77777777" w:rsidTr="00C96460">
        <w:tblPrEx>
          <w:tblCellMar>
            <w:top w:w="64" w:type="dxa"/>
          </w:tblCellMar>
        </w:tblPrEx>
        <w:trPr>
          <w:trHeight w:val="293"/>
        </w:trPr>
        <w:tc>
          <w:tcPr>
            <w:tcW w:w="392" w:type="dxa"/>
          </w:tcPr>
          <w:p w14:paraId="555AC0C7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177" w:type="dxa"/>
            <w:gridSpan w:val="3"/>
          </w:tcPr>
          <w:p w14:paraId="15A283E3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>Risultato prima delle imposte (A – B + C + D + E)</w:t>
            </w:r>
          </w:p>
        </w:tc>
        <w:tc>
          <w:tcPr>
            <w:tcW w:w="2081" w:type="dxa"/>
            <w:gridSpan w:val="2"/>
          </w:tcPr>
          <w:p w14:paraId="16AA5D08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  <w:shd w:val="clear" w:color="auto" w:fill="FFFF00"/>
          </w:tcPr>
          <w:p w14:paraId="20BFACE9" w14:textId="77777777" w:rsidR="002E65D8" w:rsidRPr="00863D8C" w:rsidRDefault="002E65D8" w:rsidP="005C0FDA">
            <w:pPr>
              <w:ind w:right="47"/>
              <w:jc w:val="right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€                            - </w:t>
            </w:r>
          </w:p>
        </w:tc>
        <w:tc>
          <w:tcPr>
            <w:tcW w:w="1694" w:type="dxa"/>
            <w:gridSpan w:val="2"/>
            <w:shd w:val="clear" w:color="auto" w:fill="FFFF00"/>
          </w:tcPr>
          <w:p w14:paraId="7459388A" w14:textId="77777777" w:rsidR="002E65D8" w:rsidRPr="00863D8C" w:rsidRDefault="002E65D8" w:rsidP="005C0FDA">
            <w:pPr>
              <w:ind w:left="-30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  €                            - </w:t>
            </w:r>
          </w:p>
        </w:tc>
        <w:tc>
          <w:tcPr>
            <w:tcW w:w="1694" w:type="dxa"/>
            <w:gridSpan w:val="2"/>
            <w:shd w:val="clear" w:color="auto" w:fill="FFFF00"/>
          </w:tcPr>
          <w:p w14:paraId="1DDAF46E" w14:textId="77777777" w:rsidR="002E65D8" w:rsidRPr="00863D8C" w:rsidRDefault="002E65D8" w:rsidP="005C0FDA">
            <w:pPr>
              <w:ind w:left="-30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  €                            - </w:t>
            </w:r>
          </w:p>
        </w:tc>
      </w:tr>
      <w:tr w:rsidR="002E65D8" w:rsidRPr="00863D8C" w14:paraId="5547F7CB" w14:textId="77777777" w:rsidTr="00C96460">
        <w:tblPrEx>
          <w:tblCellMar>
            <w:top w:w="64" w:type="dxa"/>
          </w:tblCellMar>
        </w:tblPrEx>
        <w:trPr>
          <w:trHeight w:val="293"/>
        </w:trPr>
        <w:tc>
          <w:tcPr>
            <w:tcW w:w="392" w:type="dxa"/>
          </w:tcPr>
          <w:p w14:paraId="6EE72887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177" w:type="dxa"/>
            <w:gridSpan w:val="3"/>
          </w:tcPr>
          <w:p w14:paraId="350AAAF8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</w:rPr>
              <w:t>Imposte sul reddito d’esercizio</w:t>
            </w:r>
          </w:p>
        </w:tc>
        <w:tc>
          <w:tcPr>
            <w:tcW w:w="2081" w:type="dxa"/>
            <w:gridSpan w:val="2"/>
          </w:tcPr>
          <w:p w14:paraId="754DC388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</w:tcPr>
          <w:p w14:paraId="435337A2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6A8A2C2C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4" w:type="dxa"/>
            <w:gridSpan w:val="2"/>
          </w:tcPr>
          <w:p w14:paraId="51CD8A85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</w:tr>
      <w:tr w:rsidR="002E65D8" w:rsidRPr="00863D8C" w14:paraId="633DAAB1" w14:textId="77777777" w:rsidTr="00C96460">
        <w:tblPrEx>
          <w:tblCellMar>
            <w:top w:w="64" w:type="dxa"/>
          </w:tblCellMar>
        </w:tblPrEx>
        <w:trPr>
          <w:trHeight w:val="293"/>
        </w:trPr>
        <w:tc>
          <w:tcPr>
            <w:tcW w:w="392" w:type="dxa"/>
          </w:tcPr>
          <w:p w14:paraId="44F9FAAA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177" w:type="dxa"/>
            <w:gridSpan w:val="3"/>
          </w:tcPr>
          <w:p w14:paraId="45123661" w14:textId="77777777" w:rsidR="002E65D8" w:rsidRPr="00863D8C" w:rsidRDefault="002E65D8" w:rsidP="005C0FDA">
            <w:pPr>
              <w:ind w:left="36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>Utile (perdita) dell’esercizio</w:t>
            </w:r>
          </w:p>
        </w:tc>
        <w:tc>
          <w:tcPr>
            <w:tcW w:w="2081" w:type="dxa"/>
            <w:gridSpan w:val="2"/>
          </w:tcPr>
          <w:p w14:paraId="66BD1348" w14:textId="77777777" w:rsidR="002E65D8" w:rsidRPr="00863D8C" w:rsidRDefault="002E65D8" w:rsidP="005C0FD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9" w:type="dxa"/>
            <w:gridSpan w:val="2"/>
            <w:shd w:val="clear" w:color="auto" w:fill="FFFF00"/>
          </w:tcPr>
          <w:p w14:paraId="7E99AE82" w14:textId="77777777" w:rsidR="002E65D8" w:rsidRPr="00863D8C" w:rsidRDefault="002E65D8" w:rsidP="005C0FDA">
            <w:pPr>
              <w:ind w:right="47"/>
              <w:jc w:val="right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€                            - </w:t>
            </w:r>
          </w:p>
        </w:tc>
        <w:tc>
          <w:tcPr>
            <w:tcW w:w="1694" w:type="dxa"/>
            <w:gridSpan w:val="2"/>
            <w:shd w:val="clear" w:color="auto" w:fill="FFFF00"/>
          </w:tcPr>
          <w:p w14:paraId="68C8AD02" w14:textId="77777777" w:rsidR="002E65D8" w:rsidRPr="00863D8C" w:rsidRDefault="002E65D8" w:rsidP="005C0FDA">
            <w:pPr>
              <w:ind w:left="-30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  €                            - </w:t>
            </w:r>
          </w:p>
        </w:tc>
        <w:tc>
          <w:tcPr>
            <w:tcW w:w="1694" w:type="dxa"/>
            <w:gridSpan w:val="2"/>
            <w:shd w:val="clear" w:color="auto" w:fill="FFFF00"/>
          </w:tcPr>
          <w:p w14:paraId="75A20243" w14:textId="77777777" w:rsidR="002E65D8" w:rsidRPr="00863D8C" w:rsidRDefault="002E65D8" w:rsidP="005C0FDA">
            <w:pPr>
              <w:ind w:left="-30"/>
              <w:jc w:val="both"/>
              <w:rPr>
                <w:rFonts w:asciiTheme="majorHAnsi" w:hAnsiTheme="majorHAnsi" w:cstheme="majorHAnsi"/>
              </w:rPr>
            </w:pPr>
            <w:r w:rsidRPr="00863D8C">
              <w:rPr>
                <w:rFonts w:asciiTheme="majorHAnsi" w:hAnsiTheme="majorHAnsi" w:cstheme="majorHAnsi"/>
                <w:b/>
              </w:rPr>
              <w:t xml:space="preserve">   €                            - </w:t>
            </w:r>
          </w:p>
        </w:tc>
      </w:tr>
    </w:tbl>
    <w:p w14:paraId="4899C700" w14:textId="77777777" w:rsidR="002E65D8" w:rsidRPr="00863D8C" w:rsidRDefault="002E65D8" w:rsidP="002E65D8">
      <w:pPr>
        <w:rPr>
          <w:rFonts w:asciiTheme="majorHAnsi" w:hAnsiTheme="majorHAnsi" w:cstheme="majorHAnsi"/>
          <w:lang w:val="it-IT"/>
        </w:rPr>
      </w:pPr>
    </w:p>
    <w:p w14:paraId="5B39B5C7" w14:textId="77777777" w:rsidR="00863D8C" w:rsidRPr="00863D8C" w:rsidRDefault="00863D8C" w:rsidP="002E65D8">
      <w:pPr>
        <w:rPr>
          <w:rFonts w:asciiTheme="majorHAnsi" w:hAnsiTheme="majorHAnsi" w:cstheme="majorHAnsi"/>
          <w:lang w:val="it-IT"/>
        </w:rPr>
      </w:pPr>
    </w:p>
    <w:p w14:paraId="16B3EFE3" w14:textId="77777777" w:rsidR="00863D8C" w:rsidRPr="00863D8C" w:rsidRDefault="00863D8C" w:rsidP="002E65D8">
      <w:pPr>
        <w:rPr>
          <w:rFonts w:asciiTheme="majorHAnsi" w:hAnsiTheme="majorHAnsi" w:cstheme="majorHAnsi"/>
          <w:lang w:val="it-IT"/>
        </w:rPr>
      </w:pPr>
    </w:p>
    <w:p w14:paraId="66914B46" w14:textId="609421E6" w:rsidR="00C96460" w:rsidRDefault="00C96460">
      <w:pPr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lang w:val="it-IT"/>
        </w:rPr>
        <w:br w:type="page"/>
      </w:r>
    </w:p>
    <w:p w14:paraId="2DE5506B" w14:textId="77777777" w:rsidR="00863D8C" w:rsidRPr="00863D8C" w:rsidRDefault="00863D8C" w:rsidP="002E65D8">
      <w:pPr>
        <w:rPr>
          <w:rFonts w:asciiTheme="majorHAnsi" w:hAnsiTheme="majorHAnsi" w:cstheme="majorHAnsi"/>
          <w:lang w:val="it-IT"/>
        </w:rPr>
      </w:pPr>
    </w:p>
    <w:p w14:paraId="51622D4C" w14:textId="0ED66952" w:rsidR="00863D8C" w:rsidRPr="00863D8C" w:rsidRDefault="001560A3" w:rsidP="00863D8C">
      <w:pPr>
        <w:pStyle w:val="Titolo2"/>
        <w:rPr>
          <w:rFonts w:cstheme="majorHAnsi"/>
          <w:sz w:val="22"/>
          <w:szCs w:val="22"/>
          <w:lang w:val="it-IT"/>
        </w:rPr>
      </w:pPr>
      <w:r w:rsidRPr="00863D8C">
        <w:rPr>
          <w:rFonts w:cstheme="majorHAnsi"/>
          <w:sz w:val="22"/>
          <w:szCs w:val="22"/>
          <w:lang w:val="it-IT"/>
        </w:rPr>
        <w:t>4. CRITERI DI VALUTAZIONE</w:t>
      </w:r>
    </w:p>
    <w:p w14:paraId="08ED5955" w14:textId="5C1CA13B" w:rsidR="00863D8C" w:rsidRPr="00863D8C" w:rsidRDefault="00863D8C" w:rsidP="00863D8C">
      <w:pPr>
        <w:pStyle w:val="Titolo2"/>
        <w:rPr>
          <w:rFonts w:cstheme="majorHAnsi"/>
          <w:sz w:val="22"/>
          <w:szCs w:val="22"/>
          <w:lang w:val="it-IT"/>
        </w:rPr>
      </w:pPr>
      <w:r w:rsidRPr="00863D8C">
        <w:rPr>
          <w:rFonts w:cstheme="majorHAnsi"/>
          <w:sz w:val="22"/>
          <w:szCs w:val="22"/>
          <w:lang w:val="it-IT"/>
        </w:rPr>
        <w:t>Elementi per la valutazione</w:t>
      </w:r>
    </w:p>
    <w:p w14:paraId="1488D2FF" w14:textId="773FB550" w:rsidR="00863D8C" w:rsidRPr="00863D8C" w:rsidRDefault="00863D8C" w:rsidP="00863D8C">
      <w:pPr>
        <w:spacing w:after="610" w:line="256" w:lineRule="auto"/>
        <w:jc w:val="both"/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b/>
          <w:lang w:val="it-IT"/>
        </w:rPr>
        <w:t>Con riferimento ai criteri di valutazione dell’Avviso, riportare in maniera chiara ed esaustiva le informazioni, eventualmente aggiuntive rispetto a quelle indicate nelle sezioni precedenti, necessarie per l’attribuzione dei punteggi.</w:t>
      </w:r>
    </w:p>
    <w:p w14:paraId="4C6BDF2C" w14:textId="63E1BDC1" w:rsidR="007B4DFE" w:rsidRPr="007B4DFE" w:rsidRDefault="007B4DFE">
      <w:pPr>
        <w:rPr>
          <w:rFonts w:asciiTheme="majorHAnsi" w:hAnsiTheme="majorHAnsi" w:cstheme="majorHAnsi"/>
          <w:b/>
          <w:bCs/>
          <w:lang w:val="it-IT"/>
        </w:rPr>
      </w:pPr>
      <w:r w:rsidRPr="007B4DFE">
        <w:rPr>
          <w:rFonts w:asciiTheme="majorHAnsi" w:hAnsiTheme="majorHAnsi" w:cstheme="majorHAnsi"/>
          <w:b/>
          <w:bCs/>
          <w:lang w:val="it-IT"/>
        </w:rPr>
        <w:t>a</w:t>
      </w:r>
      <w:r w:rsidRPr="00E7034E">
        <w:rPr>
          <w:rFonts w:asciiTheme="majorHAnsi" w:hAnsiTheme="majorHAnsi" w:cstheme="majorHAnsi"/>
          <w:b/>
          <w:bCs/>
          <w:lang w:val="it-IT"/>
        </w:rPr>
        <w:t xml:space="preserve">) </w:t>
      </w:r>
      <w:r w:rsidR="00E7034E" w:rsidRPr="00E7034E">
        <w:rPr>
          <w:rFonts w:ascii="Calibri" w:eastAsia="Times New Roman" w:hAnsi="Calibri" w:cs="Calibri"/>
          <w:b/>
          <w:bCs/>
          <w:sz w:val="24"/>
          <w:szCs w:val="24"/>
          <w:lang w:val="it-IT" w:eastAsia="it-IT"/>
        </w:rPr>
        <w:t>Qualità della proposta in termini di definizione degli obiettivi, metodologie e procedure di attuazione dell’intervento</w:t>
      </w:r>
    </w:p>
    <w:p w14:paraId="6BD30AB7" w14:textId="444168CF" w:rsidR="00AF52CB" w:rsidRPr="00863D8C" w:rsidRDefault="001560A3" w:rsidP="00E7034E">
      <w:pPr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t>a.1</w:t>
      </w:r>
      <w:r w:rsidR="00A939B8">
        <w:rPr>
          <w:rFonts w:asciiTheme="majorHAnsi" w:hAnsiTheme="majorHAnsi" w:cstheme="majorHAnsi"/>
          <w:lang w:val="it-IT"/>
        </w:rPr>
        <w:t>.1)</w:t>
      </w:r>
      <w:r w:rsidRPr="00863D8C">
        <w:rPr>
          <w:rFonts w:asciiTheme="majorHAnsi" w:hAnsiTheme="majorHAnsi" w:cstheme="majorHAnsi"/>
          <w:lang w:val="it-IT"/>
        </w:rPr>
        <w:t xml:space="preserve"> - </w:t>
      </w:r>
      <w:r w:rsidR="00E7034E" w:rsidRPr="00E7034E">
        <w:rPr>
          <w:rFonts w:asciiTheme="majorHAnsi" w:hAnsiTheme="majorHAnsi" w:cstheme="majorHAnsi"/>
          <w:lang w:val="it-IT"/>
        </w:rPr>
        <w:t xml:space="preserve">Grado di definizione della proposta </w:t>
      </w:r>
      <w:r w:rsidR="000B245E" w:rsidRPr="00E7034E">
        <w:rPr>
          <w:rFonts w:asciiTheme="majorHAnsi" w:hAnsiTheme="majorHAnsi" w:cstheme="majorHAnsi"/>
          <w:lang w:val="it-IT"/>
        </w:rPr>
        <w:t xml:space="preserve">in </w:t>
      </w:r>
      <w:r w:rsidR="000B245E">
        <w:rPr>
          <w:rFonts w:asciiTheme="majorHAnsi" w:hAnsiTheme="majorHAnsi" w:cstheme="majorHAnsi"/>
          <w:lang w:val="it-IT"/>
        </w:rPr>
        <w:t>termini</w:t>
      </w:r>
      <w:r w:rsidR="00E7034E" w:rsidRPr="00E7034E">
        <w:rPr>
          <w:rFonts w:asciiTheme="majorHAnsi" w:hAnsiTheme="majorHAnsi" w:cstheme="majorHAnsi"/>
          <w:lang w:val="it-IT"/>
        </w:rPr>
        <w:t xml:space="preserve"> di: Chiarezza espositiva (max 20 punti)</w:t>
      </w:r>
    </w:p>
    <w:tbl>
      <w:tblPr>
        <w:tblStyle w:val="Grigliatabella"/>
        <w:tblW w:w="13355" w:type="dxa"/>
        <w:tblLook w:val="04A0" w:firstRow="1" w:lastRow="0" w:firstColumn="1" w:lastColumn="0" w:noHBand="0" w:noVBand="1"/>
      </w:tblPr>
      <w:tblGrid>
        <w:gridCol w:w="13355"/>
      </w:tblGrid>
      <w:tr w:rsidR="00AF52CB" w:rsidRPr="00863D8C" w14:paraId="62302C92" w14:textId="77777777" w:rsidTr="001964E9">
        <w:trPr>
          <w:trHeight w:val="263"/>
        </w:trPr>
        <w:tc>
          <w:tcPr>
            <w:tcW w:w="13355" w:type="dxa"/>
          </w:tcPr>
          <w:p w14:paraId="67921B67" w14:textId="77777777" w:rsidR="001964E9" w:rsidRPr="00863D8C" w:rsidRDefault="001964E9">
            <w:pPr>
              <w:rPr>
                <w:rFonts w:asciiTheme="majorHAnsi" w:hAnsiTheme="majorHAnsi" w:cstheme="majorHAnsi"/>
                <w:lang w:val="it-IT"/>
              </w:rPr>
            </w:pPr>
          </w:p>
          <w:p w14:paraId="1A4EF596" w14:textId="7DD17568" w:rsidR="00AF52CB" w:rsidRPr="00863D8C" w:rsidRDefault="001560A3">
            <w:pPr>
              <w:rPr>
                <w:rFonts w:asciiTheme="majorHAnsi" w:hAnsiTheme="majorHAnsi" w:cstheme="majorHAnsi"/>
                <w:lang w:val="it-IT"/>
              </w:rPr>
            </w:pPr>
            <w:r w:rsidRPr="00863D8C">
              <w:rPr>
                <w:rFonts w:asciiTheme="majorHAnsi" w:hAnsiTheme="majorHAnsi" w:cstheme="majorHAnsi"/>
                <w:lang w:val="it-IT"/>
              </w:rPr>
              <w:t xml:space="preserve"> </w:t>
            </w:r>
          </w:p>
        </w:tc>
      </w:tr>
    </w:tbl>
    <w:p w14:paraId="2DF668DC" w14:textId="77777777" w:rsidR="001964E9" w:rsidRPr="00863D8C" w:rsidRDefault="001964E9">
      <w:pPr>
        <w:rPr>
          <w:rFonts w:asciiTheme="majorHAnsi" w:hAnsiTheme="majorHAnsi" w:cstheme="majorHAnsi"/>
          <w:lang w:val="it-IT"/>
        </w:rPr>
      </w:pPr>
    </w:p>
    <w:p w14:paraId="6E735B3C" w14:textId="47B73A0E" w:rsidR="00E7034E" w:rsidRPr="00E7034E" w:rsidRDefault="001560A3" w:rsidP="00E7034E">
      <w:pPr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t>a.1</w:t>
      </w:r>
      <w:r w:rsidR="00A939B8">
        <w:rPr>
          <w:rFonts w:asciiTheme="majorHAnsi" w:hAnsiTheme="majorHAnsi" w:cstheme="majorHAnsi"/>
          <w:lang w:val="it-IT"/>
        </w:rPr>
        <w:t>.2)</w:t>
      </w:r>
      <w:r w:rsidRPr="00863D8C">
        <w:rPr>
          <w:rFonts w:asciiTheme="majorHAnsi" w:hAnsiTheme="majorHAnsi" w:cstheme="majorHAnsi"/>
          <w:lang w:val="it-IT"/>
        </w:rPr>
        <w:t xml:space="preserve"> - </w:t>
      </w:r>
      <w:r w:rsidR="00E7034E" w:rsidRPr="00E7034E">
        <w:rPr>
          <w:rFonts w:asciiTheme="majorHAnsi" w:hAnsiTheme="majorHAnsi" w:cstheme="majorHAnsi"/>
          <w:lang w:val="it-IT"/>
        </w:rPr>
        <w:t>Completezza del quadro logico del progetto</w:t>
      </w:r>
      <w:r w:rsidR="00E7034E">
        <w:rPr>
          <w:rFonts w:asciiTheme="majorHAnsi" w:hAnsiTheme="majorHAnsi" w:cstheme="majorHAnsi"/>
          <w:lang w:val="it-IT"/>
        </w:rPr>
        <w:t xml:space="preserve">. </w:t>
      </w:r>
      <w:r w:rsidR="00E7034E" w:rsidRPr="00E7034E">
        <w:rPr>
          <w:rFonts w:asciiTheme="majorHAnsi" w:hAnsiTheme="majorHAnsi" w:cstheme="majorHAnsi"/>
          <w:lang w:val="it-IT"/>
        </w:rPr>
        <w:t xml:space="preserve">Coerenza del cronoprogramma </w:t>
      </w:r>
      <w:r w:rsidR="000B245E" w:rsidRPr="00E7034E">
        <w:rPr>
          <w:rFonts w:asciiTheme="majorHAnsi" w:hAnsiTheme="majorHAnsi" w:cstheme="majorHAnsi"/>
          <w:lang w:val="it-IT"/>
        </w:rPr>
        <w:t>progettuale.</w:t>
      </w:r>
      <w:r w:rsidR="00E7034E">
        <w:rPr>
          <w:rFonts w:asciiTheme="majorHAnsi" w:hAnsiTheme="majorHAnsi" w:cstheme="majorHAnsi"/>
          <w:lang w:val="it-IT"/>
        </w:rPr>
        <w:t xml:space="preserve"> </w:t>
      </w:r>
      <w:r w:rsidR="00E7034E" w:rsidRPr="00E7034E">
        <w:rPr>
          <w:rFonts w:asciiTheme="majorHAnsi" w:hAnsiTheme="majorHAnsi" w:cstheme="majorHAnsi"/>
          <w:lang w:val="it-IT"/>
        </w:rPr>
        <w:t xml:space="preserve">Coerenza del profilo formativo del/i soggetto/i pro-ponente/i con la proposta progettuale </w:t>
      </w:r>
    </w:p>
    <w:p w14:paraId="6D2AB5E7" w14:textId="4F2E3700" w:rsidR="00AF52CB" w:rsidRPr="00863D8C" w:rsidRDefault="00AF52CB" w:rsidP="00E7034E">
      <w:pPr>
        <w:rPr>
          <w:rFonts w:asciiTheme="majorHAnsi" w:hAnsiTheme="majorHAnsi" w:cstheme="majorHAnsi"/>
          <w:lang w:val="it-IT"/>
        </w:rPr>
      </w:pPr>
    </w:p>
    <w:tbl>
      <w:tblPr>
        <w:tblStyle w:val="Grigliatabella"/>
        <w:tblW w:w="13391" w:type="dxa"/>
        <w:tblLook w:val="04A0" w:firstRow="1" w:lastRow="0" w:firstColumn="1" w:lastColumn="0" w:noHBand="0" w:noVBand="1"/>
      </w:tblPr>
      <w:tblGrid>
        <w:gridCol w:w="13391"/>
      </w:tblGrid>
      <w:tr w:rsidR="00AF52CB" w:rsidRPr="00863D8C" w14:paraId="52ADE008" w14:textId="77777777" w:rsidTr="001964E9">
        <w:trPr>
          <w:trHeight w:val="320"/>
        </w:trPr>
        <w:tc>
          <w:tcPr>
            <w:tcW w:w="13391" w:type="dxa"/>
          </w:tcPr>
          <w:p w14:paraId="7EC4CC05" w14:textId="77777777" w:rsidR="001964E9" w:rsidRPr="00863D8C" w:rsidRDefault="001964E9">
            <w:pPr>
              <w:rPr>
                <w:rFonts w:asciiTheme="majorHAnsi" w:hAnsiTheme="majorHAnsi" w:cstheme="majorHAnsi"/>
                <w:lang w:val="it-IT"/>
              </w:rPr>
            </w:pPr>
          </w:p>
          <w:p w14:paraId="1A914918" w14:textId="6B322BBC" w:rsidR="00AF52CB" w:rsidRPr="00863D8C" w:rsidRDefault="001560A3">
            <w:pPr>
              <w:rPr>
                <w:rFonts w:asciiTheme="majorHAnsi" w:hAnsiTheme="majorHAnsi" w:cstheme="majorHAnsi"/>
                <w:lang w:val="it-IT"/>
              </w:rPr>
            </w:pPr>
            <w:r w:rsidRPr="00863D8C">
              <w:rPr>
                <w:rFonts w:asciiTheme="majorHAnsi" w:hAnsiTheme="majorHAnsi" w:cstheme="majorHAnsi"/>
                <w:lang w:val="it-IT"/>
              </w:rPr>
              <w:t xml:space="preserve"> </w:t>
            </w:r>
          </w:p>
        </w:tc>
      </w:tr>
    </w:tbl>
    <w:p w14:paraId="5EC75A06" w14:textId="77777777" w:rsidR="001964E9" w:rsidRPr="00863D8C" w:rsidRDefault="001964E9">
      <w:pPr>
        <w:rPr>
          <w:rFonts w:asciiTheme="majorHAnsi" w:hAnsiTheme="majorHAnsi" w:cstheme="majorHAnsi"/>
          <w:lang w:val="it-IT"/>
        </w:rPr>
      </w:pPr>
    </w:p>
    <w:p w14:paraId="566DA97C" w14:textId="3E193092" w:rsidR="007B4DFE" w:rsidRPr="007B4DFE" w:rsidRDefault="007B4DFE">
      <w:pPr>
        <w:rPr>
          <w:rFonts w:asciiTheme="majorHAnsi" w:hAnsiTheme="majorHAnsi" w:cstheme="majorHAnsi"/>
          <w:b/>
          <w:bCs/>
          <w:lang w:val="it-IT"/>
        </w:rPr>
      </w:pPr>
      <w:r w:rsidRPr="007B4DFE">
        <w:rPr>
          <w:rFonts w:asciiTheme="majorHAnsi" w:hAnsiTheme="majorHAnsi" w:cstheme="majorHAnsi"/>
          <w:b/>
          <w:bCs/>
          <w:lang w:val="it-IT"/>
        </w:rPr>
        <w:t xml:space="preserve">b) </w:t>
      </w:r>
      <w:r w:rsidR="00E7034E" w:rsidRPr="00E7034E">
        <w:rPr>
          <w:rFonts w:asciiTheme="majorHAnsi" w:hAnsiTheme="majorHAnsi" w:cstheme="majorHAnsi"/>
          <w:b/>
          <w:bCs/>
          <w:lang w:val="it-IT"/>
        </w:rPr>
        <w:t>Capacità del progetto di estendere e qualificare la gamma di servizi social-mente desiderabili e di be-ni pubblici non prodotti dal mercato</w:t>
      </w:r>
    </w:p>
    <w:p w14:paraId="78CDAADA" w14:textId="76A07F1A" w:rsidR="00AF52CB" w:rsidRPr="00863D8C" w:rsidRDefault="001560A3">
      <w:pPr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t>b.1</w:t>
      </w:r>
      <w:r w:rsidR="00A939B8">
        <w:rPr>
          <w:rFonts w:asciiTheme="majorHAnsi" w:hAnsiTheme="majorHAnsi" w:cstheme="majorHAnsi"/>
          <w:lang w:val="it-IT"/>
        </w:rPr>
        <w:t>.1)</w:t>
      </w:r>
      <w:r w:rsidRPr="00863D8C">
        <w:rPr>
          <w:rFonts w:asciiTheme="majorHAnsi" w:hAnsiTheme="majorHAnsi" w:cstheme="majorHAnsi"/>
          <w:lang w:val="it-IT"/>
        </w:rPr>
        <w:t xml:space="preserve"> - </w:t>
      </w:r>
      <w:r w:rsidR="00E7034E" w:rsidRPr="00E7034E">
        <w:rPr>
          <w:rFonts w:asciiTheme="majorHAnsi" w:hAnsiTheme="majorHAnsi" w:cstheme="majorHAnsi"/>
          <w:lang w:val="it-IT"/>
        </w:rPr>
        <w:t>Intervento in grado di fornire nuovi prodotti/servizi di carattere sociale che diano risposte innovative ai bi-sogni della collettività e delle fasce deboli (fino a 20 punti) vedasi allegato A- codici ATECO</w:t>
      </w:r>
    </w:p>
    <w:tbl>
      <w:tblPr>
        <w:tblStyle w:val="Grigliatabella"/>
        <w:tblW w:w="13283" w:type="dxa"/>
        <w:tblLook w:val="04A0" w:firstRow="1" w:lastRow="0" w:firstColumn="1" w:lastColumn="0" w:noHBand="0" w:noVBand="1"/>
      </w:tblPr>
      <w:tblGrid>
        <w:gridCol w:w="13283"/>
      </w:tblGrid>
      <w:tr w:rsidR="00AF52CB" w:rsidRPr="00863D8C" w14:paraId="4554535B" w14:textId="77777777" w:rsidTr="001964E9">
        <w:trPr>
          <w:trHeight w:val="343"/>
        </w:trPr>
        <w:tc>
          <w:tcPr>
            <w:tcW w:w="13283" w:type="dxa"/>
          </w:tcPr>
          <w:p w14:paraId="3424EC8E" w14:textId="77777777" w:rsidR="00AF52CB" w:rsidRPr="00863D8C" w:rsidRDefault="001560A3">
            <w:pPr>
              <w:rPr>
                <w:rFonts w:asciiTheme="majorHAnsi" w:hAnsiTheme="majorHAnsi" w:cstheme="majorHAnsi"/>
                <w:lang w:val="it-IT"/>
              </w:rPr>
            </w:pPr>
            <w:r w:rsidRPr="00863D8C">
              <w:rPr>
                <w:rFonts w:asciiTheme="majorHAnsi" w:hAnsiTheme="majorHAnsi" w:cstheme="majorHAnsi"/>
                <w:lang w:val="it-IT"/>
              </w:rPr>
              <w:t xml:space="preserve"> </w:t>
            </w:r>
          </w:p>
          <w:p w14:paraId="05205B1E" w14:textId="77777777" w:rsidR="001964E9" w:rsidRPr="00863D8C" w:rsidRDefault="001964E9">
            <w:pPr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089B9F57" w14:textId="77777777" w:rsidR="007B4DFE" w:rsidRDefault="007B4DFE">
      <w:pPr>
        <w:rPr>
          <w:rFonts w:asciiTheme="majorHAnsi" w:hAnsiTheme="majorHAnsi" w:cstheme="majorHAnsi"/>
          <w:lang w:val="it-IT"/>
        </w:rPr>
      </w:pPr>
    </w:p>
    <w:p w14:paraId="12E88BC9" w14:textId="77777777" w:rsidR="001964E9" w:rsidRPr="00863D8C" w:rsidRDefault="001964E9">
      <w:pPr>
        <w:rPr>
          <w:rFonts w:asciiTheme="majorHAnsi" w:hAnsiTheme="majorHAnsi" w:cstheme="majorHAnsi"/>
          <w:lang w:val="it-IT"/>
        </w:rPr>
      </w:pPr>
    </w:p>
    <w:p w14:paraId="5284B18C" w14:textId="226AE39B" w:rsidR="0093718D" w:rsidRPr="0093718D" w:rsidRDefault="0093718D" w:rsidP="00E7034E">
      <w:pPr>
        <w:rPr>
          <w:rFonts w:asciiTheme="majorHAnsi" w:hAnsiTheme="majorHAnsi" w:cstheme="majorHAnsi"/>
          <w:b/>
          <w:bCs/>
          <w:lang w:val="it-IT"/>
        </w:rPr>
      </w:pPr>
      <w:r w:rsidRPr="0093718D">
        <w:rPr>
          <w:rFonts w:asciiTheme="majorHAnsi" w:hAnsiTheme="majorHAnsi" w:cstheme="majorHAnsi"/>
          <w:b/>
          <w:bCs/>
          <w:lang w:val="it-IT"/>
        </w:rPr>
        <w:t xml:space="preserve">c) </w:t>
      </w:r>
      <w:r w:rsidR="00E7034E" w:rsidRPr="00E7034E">
        <w:rPr>
          <w:rFonts w:asciiTheme="majorHAnsi" w:hAnsiTheme="majorHAnsi" w:cstheme="majorHAnsi"/>
          <w:b/>
          <w:bCs/>
          <w:lang w:val="it-IT"/>
        </w:rPr>
        <w:t>Fattibilità tecnico-amministrativa e sostenibilità economica e finanziaria della proposta</w:t>
      </w:r>
    </w:p>
    <w:p w14:paraId="285E5FC3" w14:textId="422E90FB" w:rsidR="00AF52CB" w:rsidRPr="00863D8C" w:rsidRDefault="001560A3">
      <w:pPr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t>c.1</w:t>
      </w:r>
      <w:r w:rsidR="00A939B8">
        <w:rPr>
          <w:rFonts w:asciiTheme="majorHAnsi" w:hAnsiTheme="majorHAnsi" w:cstheme="majorHAnsi"/>
          <w:lang w:val="it-IT"/>
        </w:rPr>
        <w:t>.1)</w:t>
      </w:r>
      <w:r w:rsidRPr="00863D8C">
        <w:rPr>
          <w:rFonts w:asciiTheme="majorHAnsi" w:hAnsiTheme="majorHAnsi" w:cstheme="majorHAnsi"/>
          <w:lang w:val="it-IT"/>
        </w:rPr>
        <w:t xml:space="preserve"> - </w:t>
      </w:r>
      <w:r w:rsidR="00E7034E" w:rsidRPr="00E7034E">
        <w:rPr>
          <w:rFonts w:asciiTheme="majorHAnsi" w:hAnsiTheme="majorHAnsi" w:cstheme="majorHAnsi"/>
          <w:lang w:val="it-IT"/>
        </w:rPr>
        <w:t>Competenze tecniche, professionali e gestionali del soggetto proponente</w:t>
      </w:r>
      <w:r w:rsidRPr="00863D8C">
        <w:rPr>
          <w:rFonts w:asciiTheme="majorHAnsi" w:hAnsiTheme="majorHAnsi" w:cstheme="majorHAnsi"/>
          <w:lang w:val="it-IT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839"/>
      </w:tblGrid>
      <w:tr w:rsidR="00AF52CB" w:rsidRPr="00863D8C" w14:paraId="7354D40D" w14:textId="77777777" w:rsidTr="001964E9">
        <w:trPr>
          <w:trHeight w:val="527"/>
        </w:trPr>
        <w:tc>
          <w:tcPr>
            <w:tcW w:w="12839" w:type="dxa"/>
          </w:tcPr>
          <w:p w14:paraId="6656CEB9" w14:textId="77777777" w:rsidR="00AF52CB" w:rsidRPr="00863D8C" w:rsidRDefault="001560A3">
            <w:pPr>
              <w:rPr>
                <w:rFonts w:asciiTheme="majorHAnsi" w:hAnsiTheme="majorHAnsi" w:cstheme="majorHAnsi"/>
                <w:lang w:val="it-IT"/>
              </w:rPr>
            </w:pPr>
            <w:r w:rsidRPr="00863D8C">
              <w:rPr>
                <w:rFonts w:asciiTheme="majorHAnsi" w:hAnsiTheme="majorHAnsi" w:cstheme="majorHAnsi"/>
                <w:lang w:val="it-IT"/>
              </w:rPr>
              <w:t xml:space="preserve"> </w:t>
            </w:r>
          </w:p>
          <w:p w14:paraId="478C7AEE" w14:textId="77777777" w:rsidR="001964E9" w:rsidRPr="00863D8C" w:rsidRDefault="001964E9">
            <w:pPr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2D2C19F3" w14:textId="77777777" w:rsidR="001964E9" w:rsidRPr="0008175F" w:rsidRDefault="001964E9">
      <w:pPr>
        <w:rPr>
          <w:rFonts w:asciiTheme="majorHAnsi" w:hAnsiTheme="majorHAnsi" w:cstheme="majorHAnsi"/>
          <w:sz w:val="10"/>
          <w:szCs w:val="10"/>
          <w:lang w:val="it-IT"/>
        </w:rPr>
      </w:pPr>
    </w:p>
    <w:p w14:paraId="1857DD87" w14:textId="06CD1E7C" w:rsidR="00AF52CB" w:rsidRPr="00863D8C" w:rsidRDefault="001560A3">
      <w:pPr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t>c.1</w:t>
      </w:r>
      <w:r w:rsidR="00A939B8">
        <w:rPr>
          <w:rFonts w:asciiTheme="majorHAnsi" w:hAnsiTheme="majorHAnsi" w:cstheme="majorHAnsi"/>
          <w:lang w:val="it-IT"/>
        </w:rPr>
        <w:t>.2)</w:t>
      </w:r>
      <w:r w:rsidRPr="00863D8C">
        <w:rPr>
          <w:rFonts w:asciiTheme="majorHAnsi" w:hAnsiTheme="majorHAnsi" w:cstheme="majorHAnsi"/>
          <w:lang w:val="it-IT"/>
        </w:rPr>
        <w:t xml:space="preserve"> - </w:t>
      </w:r>
      <w:r w:rsidR="00E7034E" w:rsidRPr="00E7034E">
        <w:rPr>
          <w:rFonts w:asciiTheme="majorHAnsi" w:hAnsiTheme="majorHAnsi" w:cstheme="majorHAnsi"/>
          <w:lang w:val="it-IT"/>
        </w:rPr>
        <w:t>Fattibilità tecnica ed operativa del programma di investimento</w:t>
      </w:r>
      <w:r w:rsidRPr="00863D8C">
        <w:rPr>
          <w:rFonts w:asciiTheme="majorHAnsi" w:hAnsiTheme="majorHAnsi" w:cstheme="majorHAnsi"/>
          <w:lang w:val="it-IT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935"/>
      </w:tblGrid>
      <w:tr w:rsidR="00AF52CB" w:rsidRPr="00863D8C" w14:paraId="38C72D06" w14:textId="77777777" w:rsidTr="001964E9">
        <w:trPr>
          <w:trHeight w:val="492"/>
        </w:trPr>
        <w:tc>
          <w:tcPr>
            <w:tcW w:w="12935" w:type="dxa"/>
          </w:tcPr>
          <w:p w14:paraId="24511B33" w14:textId="77777777" w:rsidR="00AF52CB" w:rsidRPr="00863D8C" w:rsidRDefault="001560A3">
            <w:pPr>
              <w:rPr>
                <w:rFonts w:asciiTheme="majorHAnsi" w:hAnsiTheme="majorHAnsi" w:cstheme="majorHAnsi"/>
                <w:lang w:val="it-IT"/>
              </w:rPr>
            </w:pPr>
            <w:r w:rsidRPr="00863D8C">
              <w:rPr>
                <w:rFonts w:asciiTheme="majorHAnsi" w:hAnsiTheme="majorHAnsi" w:cstheme="majorHAnsi"/>
                <w:lang w:val="it-IT"/>
              </w:rPr>
              <w:t xml:space="preserve"> </w:t>
            </w:r>
          </w:p>
          <w:p w14:paraId="7DDA3F9C" w14:textId="77777777" w:rsidR="001964E9" w:rsidRPr="00863D8C" w:rsidRDefault="001964E9">
            <w:pPr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585C8002" w14:textId="77777777" w:rsidR="001964E9" w:rsidRPr="0008175F" w:rsidRDefault="001964E9">
      <w:pPr>
        <w:rPr>
          <w:rFonts w:asciiTheme="majorHAnsi" w:hAnsiTheme="majorHAnsi" w:cstheme="majorHAnsi"/>
          <w:sz w:val="10"/>
          <w:szCs w:val="10"/>
          <w:lang w:val="it-IT"/>
        </w:rPr>
      </w:pPr>
    </w:p>
    <w:p w14:paraId="4C1701A4" w14:textId="08D282C2" w:rsidR="00AF52CB" w:rsidRPr="00863D8C" w:rsidRDefault="001560A3" w:rsidP="00E7034E">
      <w:pPr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t>c.1</w:t>
      </w:r>
      <w:r w:rsidR="00A939B8">
        <w:rPr>
          <w:rFonts w:asciiTheme="majorHAnsi" w:hAnsiTheme="majorHAnsi" w:cstheme="majorHAnsi"/>
          <w:lang w:val="it-IT"/>
        </w:rPr>
        <w:t>.3)</w:t>
      </w:r>
      <w:r w:rsidRPr="00863D8C">
        <w:rPr>
          <w:rFonts w:asciiTheme="majorHAnsi" w:hAnsiTheme="majorHAnsi" w:cstheme="majorHAnsi"/>
          <w:lang w:val="it-IT"/>
        </w:rPr>
        <w:t xml:space="preserve"> - </w:t>
      </w:r>
      <w:r w:rsidR="00E7034E" w:rsidRPr="00E7034E">
        <w:rPr>
          <w:rFonts w:asciiTheme="majorHAnsi" w:hAnsiTheme="majorHAnsi" w:cstheme="majorHAnsi"/>
          <w:lang w:val="it-IT"/>
        </w:rPr>
        <w:t>Capacità dell’intervento di creare nuova occupazione qualificata con particolare riferimento ai giovani</w:t>
      </w:r>
      <w:r w:rsidR="00E7034E">
        <w:rPr>
          <w:rFonts w:asciiTheme="majorHAnsi" w:hAnsiTheme="majorHAnsi" w:cstheme="majorHAnsi"/>
          <w:lang w:val="it-IT"/>
        </w:rPr>
        <w:t xml:space="preserve">. </w:t>
      </w:r>
      <w:r w:rsidR="00E7034E" w:rsidRPr="00E7034E">
        <w:rPr>
          <w:rFonts w:asciiTheme="majorHAnsi" w:hAnsiTheme="majorHAnsi" w:cstheme="majorHAnsi"/>
          <w:lang w:val="it-IT"/>
        </w:rPr>
        <w:t>Coerenza del profilo formativo del/i soggetto/i pro-ponente/i con la proposta progettuale</w:t>
      </w:r>
      <w:r w:rsidR="00E7034E">
        <w:rPr>
          <w:rFonts w:asciiTheme="majorHAnsi" w:hAnsiTheme="majorHAnsi" w:cstheme="majorHAnsi"/>
          <w:lang w:val="it-IT"/>
        </w:rPr>
        <w:t xml:space="preserve">. </w:t>
      </w:r>
      <w:r w:rsidR="00E7034E" w:rsidRPr="00E7034E">
        <w:rPr>
          <w:rFonts w:asciiTheme="majorHAnsi" w:hAnsiTheme="majorHAnsi" w:cstheme="majorHAnsi"/>
          <w:lang w:val="it-IT"/>
        </w:rPr>
        <w:t>Sostenibilità economico/finanziaria della Proposta</w:t>
      </w:r>
      <w:r w:rsidRPr="00863D8C">
        <w:rPr>
          <w:rFonts w:asciiTheme="majorHAnsi" w:hAnsiTheme="majorHAnsi" w:cstheme="majorHAnsi"/>
          <w:lang w:val="it-IT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935"/>
      </w:tblGrid>
      <w:tr w:rsidR="00AF52CB" w:rsidRPr="00863D8C" w14:paraId="7F59D4E9" w14:textId="77777777" w:rsidTr="001964E9">
        <w:trPr>
          <w:trHeight w:val="504"/>
        </w:trPr>
        <w:tc>
          <w:tcPr>
            <w:tcW w:w="12935" w:type="dxa"/>
          </w:tcPr>
          <w:p w14:paraId="054E274A" w14:textId="77777777" w:rsidR="00AF52CB" w:rsidRPr="00863D8C" w:rsidRDefault="001560A3">
            <w:pPr>
              <w:rPr>
                <w:rFonts w:asciiTheme="majorHAnsi" w:hAnsiTheme="majorHAnsi" w:cstheme="majorHAnsi"/>
                <w:lang w:val="it-IT"/>
              </w:rPr>
            </w:pPr>
            <w:r w:rsidRPr="00863D8C">
              <w:rPr>
                <w:rFonts w:asciiTheme="majorHAnsi" w:hAnsiTheme="majorHAnsi" w:cstheme="majorHAnsi"/>
                <w:lang w:val="it-IT"/>
              </w:rPr>
              <w:t xml:space="preserve"> </w:t>
            </w:r>
          </w:p>
          <w:p w14:paraId="29A6CED7" w14:textId="77777777" w:rsidR="001964E9" w:rsidRPr="00863D8C" w:rsidRDefault="001964E9">
            <w:pPr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0D158135" w14:textId="77777777" w:rsidR="001964E9" w:rsidRPr="0008175F" w:rsidRDefault="001964E9">
      <w:pPr>
        <w:rPr>
          <w:rFonts w:asciiTheme="majorHAnsi" w:hAnsiTheme="majorHAnsi" w:cstheme="majorHAnsi"/>
          <w:sz w:val="10"/>
          <w:szCs w:val="10"/>
          <w:lang w:val="it-IT"/>
        </w:rPr>
      </w:pPr>
    </w:p>
    <w:p w14:paraId="6F9BA766" w14:textId="05C78CCA" w:rsidR="00A939B8" w:rsidRPr="0093718D" w:rsidRDefault="00A939B8" w:rsidP="00A939B8">
      <w:pPr>
        <w:rPr>
          <w:rFonts w:asciiTheme="majorHAnsi" w:hAnsiTheme="majorHAnsi" w:cstheme="majorHAnsi"/>
          <w:b/>
          <w:bCs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t>d) Premialità</w:t>
      </w:r>
    </w:p>
    <w:p w14:paraId="6903C625" w14:textId="4A70C6F8" w:rsidR="00A939B8" w:rsidRDefault="00A939B8" w:rsidP="00A939B8">
      <w:pPr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lang w:val="it-IT"/>
        </w:rPr>
        <w:t>d</w:t>
      </w:r>
      <w:r w:rsidRPr="00863D8C">
        <w:rPr>
          <w:rFonts w:asciiTheme="majorHAnsi" w:hAnsiTheme="majorHAnsi" w:cstheme="majorHAnsi"/>
          <w:lang w:val="it-IT"/>
        </w:rPr>
        <w:t>.</w:t>
      </w:r>
      <w:r>
        <w:rPr>
          <w:rFonts w:asciiTheme="majorHAnsi" w:hAnsiTheme="majorHAnsi" w:cstheme="majorHAnsi"/>
          <w:lang w:val="it-IT"/>
        </w:rPr>
        <w:t>1.1)</w:t>
      </w:r>
      <w:r w:rsidRPr="00863D8C">
        <w:rPr>
          <w:rFonts w:asciiTheme="majorHAnsi" w:hAnsiTheme="majorHAnsi" w:cstheme="majorHAnsi"/>
          <w:lang w:val="it-IT"/>
        </w:rPr>
        <w:t xml:space="preserve"> - </w:t>
      </w:r>
      <w:r w:rsidRPr="00A939B8">
        <w:rPr>
          <w:rFonts w:asciiTheme="majorHAnsi" w:hAnsiTheme="majorHAnsi" w:cstheme="majorHAnsi"/>
          <w:lang w:val="it-IT"/>
        </w:rPr>
        <w:t>Legge regionale 29 novembre 2023, n. 51 - Premialità nelle procedure di aggiudicazione di contratti pubblici per le imprese resistenti alla criminalità organizzata</w:t>
      </w:r>
      <w:r w:rsidRPr="00863D8C">
        <w:rPr>
          <w:rFonts w:asciiTheme="majorHAnsi" w:hAnsiTheme="majorHAnsi" w:cstheme="majorHAnsi"/>
          <w:lang w:val="it-IT"/>
        </w:rPr>
        <w:t xml:space="preserve">: </w:t>
      </w:r>
    </w:p>
    <w:p w14:paraId="338B20A0" w14:textId="24C6EA4D" w:rsidR="0008175F" w:rsidRDefault="00A939B8" w:rsidP="00A939B8">
      <w:pPr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t>[</w:t>
      </w:r>
      <w:r w:rsidR="000B245E">
        <w:rPr>
          <w:rFonts w:asciiTheme="majorHAnsi" w:hAnsiTheme="majorHAnsi" w:cstheme="majorHAnsi"/>
          <w:lang w:val="it-IT"/>
        </w:rPr>
        <w:t xml:space="preserve">   </w:t>
      </w:r>
      <w:r w:rsidRPr="00863D8C">
        <w:rPr>
          <w:rFonts w:asciiTheme="majorHAnsi" w:hAnsiTheme="majorHAnsi" w:cstheme="majorHAnsi"/>
          <w:lang w:val="it-IT"/>
        </w:rPr>
        <w:t xml:space="preserve"> ] Sì </w:t>
      </w:r>
    </w:p>
    <w:p w14:paraId="5F66D30A" w14:textId="28AC53A1" w:rsidR="0008175F" w:rsidRDefault="00A939B8">
      <w:pPr>
        <w:rPr>
          <w:rFonts w:asciiTheme="majorHAnsi" w:hAnsiTheme="majorHAnsi" w:cstheme="majorHAnsi"/>
          <w:lang w:val="it-IT"/>
        </w:rPr>
      </w:pPr>
      <w:r w:rsidRPr="00863D8C">
        <w:rPr>
          <w:rFonts w:asciiTheme="majorHAnsi" w:hAnsiTheme="majorHAnsi" w:cstheme="majorHAnsi"/>
          <w:lang w:val="it-IT"/>
        </w:rPr>
        <w:t>[</w:t>
      </w:r>
      <w:r w:rsidR="000B245E">
        <w:rPr>
          <w:rFonts w:asciiTheme="majorHAnsi" w:hAnsiTheme="majorHAnsi" w:cstheme="majorHAnsi"/>
          <w:lang w:val="it-IT"/>
        </w:rPr>
        <w:t xml:space="preserve">  </w:t>
      </w:r>
      <w:r w:rsidRPr="00863D8C">
        <w:rPr>
          <w:rFonts w:asciiTheme="majorHAnsi" w:hAnsiTheme="majorHAnsi" w:cstheme="majorHAnsi"/>
          <w:lang w:val="it-IT"/>
        </w:rPr>
        <w:t xml:space="preserve"> ] No</w:t>
      </w:r>
    </w:p>
    <w:p w14:paraId="77129F96" w14:textId="06BB10CF" w:rsidR="0093718D" w:rsidRDefault="0093718D">
      <w:pPr>
        <w:rPr>
          <w:rFonts w:asciiTheme="majorHAnsi" w:eastAsiaTheme="majorEastAsia" w:hAnsiTheme="majorHAnsi" w:cstheme="majorHAnsi"/>
          <w:b/>
          <w:bCs/>
          <w:color w:val="4F81BD" w:themeColor="accent1"/>
          <w:lang w:val="it-IT"/>
        </w:rPr>
      </w:pPr>
    </w:p>
    <w:p w14:paraId="01CDBE30" w14:textId="25CECC17" w:rsidR="00AF52CB" w:rsidRPr="00863D8C" w:rsidRDefault="001560A3">
      <w:pPr>
        <w:pStyle w:val="Titolo2"/>
        <w:rPr>
          <w:rFonts w:cstheme="majorHAnsi"/>
          <w:sz w:val="22"/>
          <w:szCs w:val="22"/>
          <w:lang w:val="it-IT"/>
        </w:rPr>
      </w:pPr>
      <w:r w:rsidRPr="00863D8C">
        <w:rPr>
          <w:rFonts w:cstheme="majorHAnsi"/>
          <w:sz w:val="22"/>
          <w:szCs w:val="22"/>
          <w:lang w:val="it-IT"/>
        </w:rPr>
        <w:t xml:space="preserve">5. </w:t>
      </w:r>
      <w:r w:rsidR="00863D8C" w:rsidRPr="00863D8C">
        <w:rPr>
          <w:rFonts w:cstheme="majorHAnsi"/>
          <w:sz w:val="22"/>
          <w:szCs w:val="22"/>
          <w:lang w:val="it-IT"/>
        </w:rPr>
        <w:t>DETTAGLIO DEL COSTO TOTALE DELL'INVESTIMENTO</w:t>
      </w:r>
    </w:p>
    <w:p w14:paraId="3877C216" w14:textId="77777777" w:rsidR="00863D8C" w:rsidRPr="00863D8C" w:rsidRDefault="00863D8C" w:rsidP="00863D8C">
      <w:pPr>
        <w:rPr>
          <w:rFonts w:asciiTheme="majorHAnsi" w:hAnsiTheme="majorHAnsi" w:cstheme="majorHAnsi"/>
          <w:lang w:val="it-IT"/>
        </w:rPr>
      </w:pPr>
    </w:p>
    <w:tbl>
      <w:tblPr>
        <w:tblW w:w="4629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5"/>
        <w:gridCol w:w="4531"/>
        <w:gridCol w:w="1936"/>
        <w:gridCol w:w="1481"/>
        <w:gridCol w:w="1939"/>
        <w:gridCol w:w="62"/>
      </w:tblGrid>
      <w:tr w:rsidR="00DE100E" w:rsidRPr="00863D8C" w14:paraId="65C9B1C9" w14:textId="77777777" w:rsidTr="00DE100E">
        <w:trPr>
          <w:trHeight w:val="283"/>
          <w:jc w:val="center"/>
        </w:trPr>
        <w:tc>
          <w:tcPr>
            <w:tcW w:w="7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EEEE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5EAF16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b/>
                <w:sz w:val="22"/>
                <w:szCs w:val="22"/>
              </w:rPr>
              <w:t>Voci di Spesa</w:t>
            </w:r>
          </w:p>
        </w:tc>
        <w:tc>
          <w:tcPr>
            <w:tcW w:w="1910" w:type="pct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EEEEE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6FBD07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b/>
                <w:sz w:val="22"/>
                <w:szCs w:val="22"/>
              </w:rPr>
              <w:t>Descrizione</w:t>
            </w:r>
          </w:p>
        </w:tc>
        <w:tc>
          <w:tcPr>
            <w:tcW w:w="827" w:type="pct"/>
            <w:tcBorders>
              <w:top w:val="single" w:sz="12" w:space="0" w:color="auto"/>
              <w:left w:val="single" w:sz="2" w:space="0" w:color="000000"/>
              <w:bottom w:val="single" w:sz="12" w:space="0" w:color="auto"/>
            </w:tcBorders>
            <w:shd w:val="clear" w:color="auto" w:fill="EEEEE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C44A66" w14:textId="77777777" w:rsidR="0093718D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b/>
                <w:sz w:val="22"/>
                <w:szCs w:val="22"/>
              </w:rPr>
              <w:t>Spesa Ammissibili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</w:p>
          <w:p w14:paraId="0DB38DD0" w14:textId="69E35949" w:rsidR="0093718D" w:rsidRPr="00863D8C" w:rsidRDefault="005526FF" w:rsidP="005526FF">
            <w:pPr>
              <w:pStyle w:val="TableContents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</w:t>
            </w:r>
            <w:r w:rsidR="0093718D">
              <w:rPr>
                <w:rFonts w:ascii="Calibri" w:hAnsi="Calibri" w:cs="Calibri"/>
                <w:b/>
                <w:sz w:val="22"/>
                <w:szCs w:val="22"/>
              </w:rPr>
              <w:t xml:space="preserve">ax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€ 75</w:t>
            </w:r>
            <w:r w:rsidR="0093718D">
              <w:rPr>
                <w:rFonts w:ascii="Calibri" w:hAnsi="Calibri" w:cs="Calibri"/>
                <w:b/>
                <w:sz w:val="22"/>
                <w:szCs w:val="22"/>
              </w:rPr>
              <w:t>.000,00</w:t>
            </w:r>
          </w:p>
        </w:tc>
        <w:tc>
          <w:tcPr>
            <w:tcW w:w="637" w:type="pct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shd w:val="clear" w:color="auto" w:fill="EEEEE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5416F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b/>
                <w:sz w:val="22"/>
                <w:szCs w:val="22"/>
              </w:rPr>
              <w:t>Spesa non Ammissibili (diverse da IVA non ammissibili)</w:t>
            </w:r>
          </w:p>
        </w:tc>
        <w:tc>
          <w:tcPr>
            <w:tcW w:w="8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EE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02CB1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b/>
                <w:sz w:val="22"/>
                <w:szCs w:val="22"/>
              </w:rPr>
              <w:t>Totale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37044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6213F31C" w14:textId="77777777" w:rsidTr="00666A7B">
        <w:trPr>
          <w:trHeight w:val="283"/>
          <w:jc w:val="center"/>
        </w:trPr>
        <w:tc>
          <w:tcPr>
            <w:tcW w:w="772" w:type="pct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B64856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b/>
                <w:sz w:val="22"/>
                <w:szCs w:val="22"/>
              </w:rPr>
              <w:t>Importo totale</w:t>
            </w:r>
          </w:p>
        </w:tc>
        <w:tc>
          <w:tcPr>
            <w:tcW w:w="1910" w:type="pct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01B654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12" w:space="0" w:color="auto"/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BC790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637" w:type="pct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7ACF97" w14:textId="6B9628CF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7A9E7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1ED197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09CB4BC5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FBDA05" w14:textId="42014F2F" w:rsidR="00DE100E" w:rsidRPr="00ED2D62" w:rsidRDefault="00E7034E" w:rsidP="00DE100E">
            <w:pPr>
              <w:pStyle w:val="Paragrafoelenco1"/>
              <w:numPr>
                <w:ilvl w:val="0"/>
                <w:numId w:val="11"/>
              </w:numPr>
              <w:tabs>
                <w:tab w:val="clear" w:pos="567"/>
                <w:tab w:val="left" w:pos="380"/>
              </w:tabs>
              <w:spacing w:after="0"/>
              <w:ind w:left="96" w:firstLine="19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Opere murarie (max 30%)</w:t>
            </w:r>
          </w:p>
          <w:p w14:paraId="32626CCA" w14:textId="46E7D219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F43F47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2C3B9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F7F86A" w14:textId="620EC486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01B014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CCEA9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42ADC2F0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2668A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8ACA2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7B20ED" w14:textId="53E4B764" w:rsidR="0093718D" w:rsidRPr="00863D8C" w:rsidRDefault="00B37FE5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100</w:t>
            </w: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AAF23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1C460A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B7975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3FC0716C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1C51C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7AE58A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C49E3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F6C84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6EF26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568814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3A5E6B7D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CC0B4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D9BB33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EF588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2464C6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3AD413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E6B61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678C7059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4E5F7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B250C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D07F6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B4B8B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1DF934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EDFB63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7410245E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BEEC0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72651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9E2B2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EA6FA7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CA368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99CEBA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4C681267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503105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7564DB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AB0FC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8A416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FBF81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6964D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5412F47A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17D910" w14:textId="0EB044F8" w:rsidR="0093718D" w:rsidRPr="00DE100E" w:rsidRDefault="00DE100E" w:rsidP="00DE100E">
            <w:pPr>
              <w:pStyle w:val="Paragrafoelenco1"/>
              <w:tabs>
                <w:tab w:val="clear" w:pos="567"/>
                <w:tab w:val="left" w:pos="244"/>
              </w:tabs>
              <w:spacing w:after="0"/>
              <w:rPr>
                <w:color w:val="000000" w:themeColor="text1"/>
                <w:sz w:val="24"/>
              </w:rPr>
            </w:pPr>
            <w:r>
              <w:rPr>
                <w:rFonts w:asciiTheme="majorHAnsi" w:hAnsiTheme="majorHAnsi" w:cstheme="majorHAnsi"/>
                <w:b/>
                <w:szCs w:val="22"/>
              </w:rPr>
              <w:t xml:space="preserve">2. </w:t>
            </w:r>
            <w:r w:rsidR="0093718D" w:rsidRPr="00863D8C">
              <w:rPr>
                <w:rFonts w:asciiTheme="majorHAnsi" w:hAnsiTheme="majorHAnsi" w:cstheme="majorHAnsi"/>
                <w:b/>
                <w:szCs w:val="22"/>
              </w:rPr>
              <w:t xml:space="preserve">macchinari </w:t>
            </w:r>
            <w:r w:rsidR="00E7034E">
              <w:rPr>
                <w:rFonts w:asciiTheme="majorHAnsi" w:hAnsiTheme="majorHAnsi" w:cstheme="majorHAnsi"/>
                <w:b/>
                <w:szCs w:val="22"/>
              </w:rPr>
              <w:t xml:space="preserve">impianti e </w:t>
            </w:r>
            <w:r w:rsidR="0093718D" w:rsidRPr="00863D8C">
              <w:rPr>
                <w:rFonts w:asciiTheme="majorHAnsi" w:hAnsiTheme="majorHAnsi" w:cstheme="majorHAnsi"/>
                <w:b/>
                <w:szCs w:val="22"/>
              </w:rPr>
              <w:t>attrezzature</w:t>
            </w:r>
            <w:r w:rsidRPr="00DE100E">
              <w:rPr>
                <w:i/>
                <w:iCs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EEFCF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6BC535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79598C" w14:textId="7AA88F1F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6D1AC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A9837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462D57FD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39E135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8195E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5FBAAB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891B7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EFB36B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C2EE2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7437981F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9562F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01B62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B6DB8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0FA0B6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951D1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8AC7D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70E4C6D4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D3E46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EF43E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0BC223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23A9C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353B3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2E8E57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75144A35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ACAAFB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280B5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46FBB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346F47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9DED0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9B17A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161C207B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6FCF43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6F087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A5AAB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93A36B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F137C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F4E47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4F80D9C5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16C6C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D5A88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AFE94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957AF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9B7A0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A6053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5E679D5D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2F27BF" w14:textId="1503EBA7" w:rsidR="0093718D" w:rsidRPr="00863D8C" w:rsidRDefault="00DE100E" w:rsidP="00DE100E">
            <w:pPr>
              <w:pStyle w:val="Paragrafoelenco1"/>
              <w:tabs>
                <w:tab w:val="clear" w:pos="567"/>
                <w:tab w:val="left" w:pos="244"/>
              </w:tabs>
              <w:spacing w:after="0"/>
              <w:rPr>
                <w:rFonts w:asciiTheme="majorHAnsi" w:hAnsiTheme="majorHAnsi" w:cstheme="majorHAnsi"/>
                <w:b/>
                <w:szCs w:val="22"/>
              </w:rPr>
            </w:pPr>
            <w:r>
              <w:rPr>
                <w:rFonts w:asciiTheme="majorHAnsi" w:hAnsiTheme="majorHAnsi" w:cstheme="majorHAnsi"/>
                <w:b/>
                <w:szCs w:val="22"/>
              </w:rPr>
              <w:t xml:space="preserve">3. </w:t>
            </w:r>
            <w:r w:rsidR="00E7034E">
              <w:rPr>
                <w:rFonts w:asciiTheme="majorHAnsi" w:hAnsiTheme="majorHAnsi" w:cstheme="majorHAnsi"/>
                <w:b/>
                <w:szCs w:val="22"/>
              </w:rPr>
              <w:t>Diritti di brevetto, licenze, know-how</w:t>
            </w: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14814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B1930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618F5E" w14:textId="2F879744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C5C25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BC8DF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097E5858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0CF205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AD7F9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055CB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C19DA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CB22E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07F4E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090F08EB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0FE65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05B03A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467DD4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562945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7A348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3EE21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2570BFAC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D5D1BA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DB827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2819E5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762EC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EE2253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A7984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5D8D6087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75F94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E92A27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302B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8B290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B2AF2B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F6B72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5E6808B3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BD127B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AC0B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3F0F2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34541B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8B77F6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85DE46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5DC1996F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2296D0" w14:textId="02C22645" w:rsidR="00DE100E" w:rsidRPr="00DE100E" w:rsidRDefault="00DE100E" w:rsidP="00DE100E">
            <w:pPr>
              <w:pStyle w:val="Paragrafoelenco1"/>
              <w:tabs>
                <w:tab w:val="clear" w:pos="567"/>
                <w:tab w:val="left" w:pos="244"/>
              </w:tabs>
              <w:spacing w:after="0"/>
              <w:rPr>
                <w:rFonts w:asciiTheme="majorHAnsi" w:hAnsiTheme="majorHAnsi" w:cstheme="majorHAnsi"/>
                <w:b/>
                <w:szCs w:val="22"/>
              </w:rPr>
            </w:pPr>
            <w:r>
              <w:rPr>
                <w:rFonts w:asciiTheme="majorHAnsi" w:hAnsiTheme="majorHAnsi" w:cstheme="majorHAnsi"/>
                <w:b/>
                <w:szCs w:val="22"/>
              </w:rPr>
              <w:t xml:space="preserve">4. </w:t>
            </w:r>
            <w:r w:rsidR="00E7034E">
              <w:rPr>
                <w:rFonts w:asciiTheme="majorHAnsi" w:hAnsiTheme="majorHAnsi" w:cstheme="majorHAnsi"/>
                <w:b/>
                <w:szCs w:val="22"/>
              </w:rPr>
              <w:t xml:space="preserve">Studi fattibilità eco-fin. (max 2%) </w:t>
            </w:r>
          </w:p>
          <w:p w14:paraId="420096F5" w14:textId="1810273F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AC1656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E1B936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8B098A" w14:textId="7FC2E10B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F99A1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9975F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0C09B545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281E0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15B3B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9B2E0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42444B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42EB75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4FA4D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362E3884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7BDF5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33430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9F2F4B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E64296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955587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FED823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5E9F2735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3AFCB7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FDCD6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BCAE0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6BEC7A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5BB9D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F47B4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1D1EB9A5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AFFB57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49FF56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D5721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85B857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FDA41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8BFE6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53D275AE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C4AAB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D6C63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DFBB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2FC63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D35703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BDE8D4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13A436DC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F9826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0D973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6F105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D2C103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4336A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95799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5C79440A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D9470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85A3D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EC3F76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4B541B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E6592B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F7736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2F0D1688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342C45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9322F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B04327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0D13A5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B7911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46B5D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793DF9B0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2620D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C5E1B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7129FB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646FBA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1F21F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67C493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18E162BB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A0D344" w14:textId="3C06A118" w:rsidR="0093718D" w:rsidRPr="00863D8C" w:rsidRDefault="00C67EC1" w:rsidP="00C67EC1">
            <w:pPr>
              <w:pStyle w:val="Paragrafoelenco1"/>
              <w:tabs>
                <w:tab w:val="clear" w:pos="567"/>
                <w:tab w:val="left" w:pos="244"/>
              </w:tabs>
              <w:spacing w:after="0"/>
              <w:rPr>
                <w:rFonts w:asciiTheme="majorHAnsi" w:hAnsiTheme="majorHAnsi" w:cstheme="majorHAnsi"/>
                <w:b/>
                <w:szCs w:val="22"/>
              </w:rPr>
            </w:pPr>
            <w:r>
              <w:rPr>
                <w:rFonts w:asciiTheme="majorHAnsi" w:hAnsiTheme="majorHAnsi" w:cstheme="majorHAnsi"/>
                <w:b/>
                <w:szCs w:val="22"/>
              </w:rPr>
              <w:t xml:space="preserve">5. </w:t>
            </w:r>
            <w:r w:rsidR="00E7034E">
              <w:rPr>
                <w:rFonts w:asciiTheme="majorHAnsi" w:hAnsiTheme="majorHAnsi" w:cstheme="majorHAnsi"/>
                <w:b/>
                <w:szCs w:val="22"/>
              </w:rPr>
              <w:t>Consulenze (max 2%)</w:t>
            </w:r>
            <w:r w:rsidRPr="00C67EC1">
              <w:rPr>
                <w:rFonts w:asciiTheme="majorHAnsi" w:hAnsiTheme="majorHAnsi" w:cstheme="majorHAnsi"/>
                <w:b/>
                <w:szCs w:val="22"/>
              </w:rPr>
              <w:t xml:space="preserve"> </w:t>
            </w: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D5BB23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78E29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9A8404" w14:textId="72405EED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C76544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84DD6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625F9007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95550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ECF1F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BA8E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5BC91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3F28B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08C8F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4C6CC3DB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25368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A9DF04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DD6D9A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C27BEB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18D17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27CB9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16E83983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A282DA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8293F4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72B84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1558C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FCDA3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26D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4C4C0C97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31B13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62827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34E666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77D3F6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0B566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F66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5C2EB82F" w14:textId="77777777" w:rsidTr="00666A7B">
        <w:trPr>
          <w:trHeight w:val="283"/>
          <w:jc w:val="center"/>
        </w:trPr>
        <w:tc>
          <w:tcPr>
            <w:tcW w:w="772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8BE9C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top w:val="single" w:sz="2" w:space="0" w:color="000000"/>
              <w:left w:val="threeDEmboss" w:sz="6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953B5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1302B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5D60C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56BB3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7F4C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308768D1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5CC9C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threeDEmboss" w:sz="6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B6987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02C7C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B79F0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5D6334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3A58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18DB3E86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05A6D4" w14:textId="07DF3E31" w:rsidR="0093718D" w:rsidRPr="00863D8C" w:rsidRDefault="00E7034E" w:rsidP="00C67EC1">
            <w:pPr>
              <w:pStyle w:val="TableContents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6</w:t>
            </w:r>
            <w:r w:rsidR="00C67EC1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. </w:t>
            </w:r>
            <w:r w:rsidR="0093718D" w:rsidRPr="00863D8C">
              <w:rPr>
                <w:rFonts w:asciiTheme="majorHAnsi" w:hAnsiTheme="majorHAnsi" w:cstheme="majorHAnsi"/>
                <w:b/>
                <w:sz w:val="22"/>
                <w:szCs w:val="22"/>
              </w:rPr>
              <w:t>Imposta di registro</w:t>
            </w:r>
          </w:p>
        </w:tc>
        <w:tc>
          <w:tcPr>
            <w:tcW w:w="1910" w:type="pct"/>
            <w:tcBorders>
              <w:left w:val="threeDEmboss" w:sz="6" w:space="0" w:color="000000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DDE1F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3391FC" w14:textId="36BF1501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7439A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D5867A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CDF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6D1B370D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FA597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threeDEmboss" w:sz="6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4732A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6FE7C5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1B510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FF3E1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D26E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3D49452D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1BD9FE" w14:textId="564D3AF1" w:rsidR="0093718D" w:rsidRPr="00863D8C" w:rsidRDefault="00B37FE5" w:rsidP="00C67EC1">
            <w:pPr>
              <w:pStyle w:val="TableContents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7</w:t>
            </w:r>
            <w:r w:rsidR="00C67EC1">
              <w:rPr>
                <w:rFonts w:asciiTheme="majorHAnsi" w:hAnsiTheme="majorHAnsi" w:cstheme="majorHAnsi"/>
                <w:b/>
                <w:sz w:val="22"/>
                <w:szCs w:val="22"/>
              </w:rPr>
              <w:t>.</w:t>
            </w:r>
            <w:r w:rsidR="0093718D" w:rsidRPr="00863D8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spese per consulenze legali, parcelle notarili e spese relative a perizie tecniche o finanziarie, nonché le spese per</w:t>
            </w:r>
            <w:r w:rsidR="0093718D" w:rsidRPr="00863D8C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93718D" w:rsidRPr="00863D8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contabilità </w:t>
            </w: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86D13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62DEA" w14:textId="5B958973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EC1D2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28703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97AB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4C539907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EFA8B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2928E4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125838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CF285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4AB2A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4515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6883D20D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227DC8" w14:textId="4D742DF5" w:rsidR="0093718D" w:rsidRPr="00863D8C" w:rsidRDefault="00B37FE5" w:rsidP="00C67EC1">
            <w:pPr>
              <w:pStyle w:val="TableContents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8</w:t>
            </w:r>
            <w:r w:rsidR="00C67EC1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. </w:t>
            </w:r>
            <w:r w:rsidR="0093718D" w:rsidRPr="00863D8C">
              <w:rPr>
                <w:rFonts w:asciiTheme="majorHAnsi" w:hAnsiTheme="majorHAnsi" w:cstheme="majorHAnsi"/>
                <w:b/>
                <w:sz w:val="22"/>
                <w:szCs w:val="22"/>
              </w:rPr>
              <w:t>spese afferenti all’apertura di conto bancario esclusivamente dedicato</w:t>
            </w: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402C2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EA0352" w14:textId="12C6E290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8E3B0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7A6383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883B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78B7DE49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1E1EF5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96558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5AE7B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77431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56E397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DDD6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084EA915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D797FF" w14:textId="7E356E9E" w:rsidR="0093718D" w:rsidRPr="00863D8C" w:rsidRDefault="00B37FE5" w:rsidP="00C67EC1">
            <w:pPr>
              <w:pStyle w:val="Standard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9</w:t>
            </w:r>
            <w:r w:rsidR="00C67EC1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. </w:t>
            </w:r>
            <w:r w:rsidR="0093718D" w:rsidRPr="00863D8C">
              <w:rPr>
                <w:rFonts w:asciiTheme="majorHAnsi" w:hAnsiTheme="majorHAnsi" w:cstheme="majorHAnsi"/>
                <w:b/>
                <w:sz w:val="22"/>
                <w:szCs w:val="22"/>
              </w:rPr>
              <w:t>spese per garanzie</w:t>
            </w: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EEE6AF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148145" w14:textId="72EE635C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B008AA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49180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CBA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3C4468D0" w14:textId="77777777" w:rsidTr="00666A7B">
        <w:trPr>
          <w:trHeight w:val="283"/>
          <w:jc w:val="center"/>
        </w:trPr>
        <w:tc>
          <w:tcPr>
            <w:tcW w:w="772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B92CDF" w14:textId="77777777" w:rsidR="0093718D" w:rsidRPr="00863D8C" w:rsidRDefault="0093718D" w:rsidP="005C0FDA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FB413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left w:val="single" w:sz="12" w:space="0" w:color="auto"/>
              <w:bottom w:val="single" w:sz="2" w:space="0" w:color="000000"/>
            </w:tcBorders>
            <w:shd w:val="clear" w:color="auto" w:fill="000000" w:themeFill="tex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021C3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017B92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EE40BE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69569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055F1A8A" w14:textId="77777777" w:rsidTr="00C67EC1">
        <w:trPr>
          <w:trHeight w:val="283"/>
          <w:jc w:val="center"/>
        </w:trPr>
        <w:tc>
          <w:tcPr>
            <w:tcW w:w="772" w:type="pct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083058" w14:textId="221702F3" w:rsidR="0093718D" w:rsidRPr="00863D8C" w:rsidRDefault="00B37FE5" w:rsidP="005C0FDA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N.B. LE VOCI 6-7-8-9 MAX 2% COMPLESSIVAMENTE)</w:t>
            </w:r>
          </w:p>
        </w:tc>
        <w:tc>
          <w:tcPr>
            <w:tcW w:w="191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336EF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2" w:space="0" w:color="000000"/>
              <w:left w:val="single" w:sz="1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33FEA0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BC094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BE73D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3D8C">
              <w:rPr>
                <w:rFonts w:asciiTheme="majorHAnsi" w:hAnsiTheme="majorHAnsi" w:cstheme="majorHAnsi"/>
                <w:sz w:val="22"/>
                <w:szCs w:val="22"/>
              </w:rPr>
              <w:t>0,00</w:t>
            </w:r>
          </w:p>
        </w:tc>
        <w:tc>
          <w:tcPr>
            <w:tcW w:w="26" w:type="pct"/>
            <w:tcBorders>
              <w:lef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30D31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100E" w:rsidRPr="00863D8C" w14:paraId="0F4C0502" w14:textId="77777777" w:rsidTr="00C67EC1">
        <w:trPr>
          <w:trHeight w:val="283"/>
          <w:jc w:val="center"/>
        </w:trPr>
        <w:tc>
          <w:tcPr>
            <w:tcW w:w="772" w:type="pct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89DEED" w14:textId="77777777" w:rsidR="0093718D" w:rsidRPr="00863D8C" w:rsidRDefault="0093718D" w:rsidP="005C0FDA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10" w:type="pct"/>
            <w:tcBorders>
              <w:top w:val="single" w:sz="1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39E5D1" w14:textId="6F6B15C8" w:rsidR="0093718D" w:rsidRPr="00863D8C" w:rsidRDefault="00B37FE5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TOTALE</w:t>
            </w:r>
          </w:p>
        </w:tc>
        <w:tc>
          <w:tcPr>
            <w:tcW w:w="8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3253DA" w14:textId="16DA8B3D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C78C45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12" w:space="0" w:color="auto"/>
              <w:left w:val="single" w:sz="2" w:space="0" w:color="auto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5CDDC7" w14:textId="085C688C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" w:type="pct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E34C" w14:textId="77777777" w:rsidR="0093718D" w:rsidRPr="00863D8C" w:rsidRDefault="0093718D" w:rsidP="005C0FDA">
            <w:pPr>
              <w:pStyle w:val="TableContents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2550BEE" w14:textId="77777777" w:rsidR="00C67EC1" w:rsidRDefault="00C67EC1">
      <w:pPr>
        <w:rPr>
          <w:rFonts w:asciiTheme="majorHAnsi" w:hAnsiTheme="majorHAnsi" w:cstheme="majorHAnsi"/>
          <w:b/>
          <w:bCs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br w:type="page"/>
      </w:r>
    </w:p>
    <w:p w14:paraId="498BB43F" w14:textId="49943225" w:rsidR="00863D8C" w:rsidRPr="00863D8C" w:rsidRDefault="00863D8C" w:rsidP="00863D8C">
      <w:pPr>
        <w:pStyle w:val="Titolo2"/>
        <w:rPr>
          <w:rFonts w:cstheme="majorHAnsi"/>
          <w:sz w:val="22"/>
          <w:szCs w:val="22"/>
          <w:lang w:val="it-IT"/>
        </w:rPr>
      </w:pPr>
      <w:r w:rsidRPr="00863D8C">
        <w:rPr>
          <w:rFonts w:cstheme="majorHAnsi"/>
          <w:sz w:val="22"/>
          <w:szCs w:val="22"/>
          <w:lang w:val="it-IT"/>
        </w:rPr>
        <w:lastRenderedPageBreak/>
        <w:t>6. PIANO DI COPERTURA</w:t>
      </w:r>
    </w:p>
    <w:tbl>
      <w:tblPr>
        <w:tblW w:w="138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3"/>
        <w:gridCol w:w="1214"/>
        <w:gridCol w:w="1649"/>
        <w:gridCol w:w="3207"/>
        <w:gridCol w:w="904"/>
        <w:gridCol w:w="3260"/>
      </w:tblGrid>
      <w:tr w:rsidR="00863D8C" w:rsidRPr="00863D8C" w14:paraId="64D57C87" w14:textId="77777777" w:rsidTr="00863D8C">
        <w:tc>
          <w:tcPr>
            <w:tcW w:w="36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CA918B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  <w:t>FABBISOGNO</w:t>
            </w:r>
          </w:p>
        </w:tc>
        <w:tc>
          <w:tcPr>
            <w:tcW w:w="2863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3E7E40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  <w:t>importi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12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7E47B9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  <w:t>FONTI DI COPERTURA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26265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  <w:t>importi</w:t>
            </w:r>
          </w:p>
        </w:tc>
      </w:tr>
      <w:tr w:rsidR="00863D8C" w:rsidRPr="00863D8C" w14:paraId="24045429" w14:textId="77777777" w:rsidTr="00863D8C">
        <w:tc>
          <w:tcPr>
            <w:tcW w:w="3643" w:type="dxa"/>
            <w:vMerge/>
            <w:tcBorders>
              <w:top w:val="single" w:sz="2" w:space="0" w:color="000000"/>
              <w:left w:val="single" w:sz="12" w:space="0" w:color="auto"/>
              <w:bottom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173DF4" w14:textId="77777777" w:rsidR="00863D8C" w:rsidRPr="00863D8C" w:rsidRDefault="00863D8C" w:rsidP="005C0F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</w:pPr>
          </w:p>
        </w:tc>
        <w:tc>
          <w:tcPr>
            <w:tcW w:w="2863" w:type="dxa"/>
            <w:gridSpan w:val="2"/>
            <w:tcBorders>
              <w:left w:val="single" w:sz="2" w:space="0" w:color="000000"/>
              <w:bottom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B09D99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  <w:t>(euro)</w:t>
            </w:r>
          </w:p>
        </w:tc>
        <w:tc>
          <w:tcPr>
            <w:tcW w:w="411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9AB60C" w14:textId="77777777" w:rsidR="00863D8C" w:rsidRPr="00863D8C" w:rsidRDefault="00863D8C" w:rsidP="005C0F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46BE6E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  <w:t>(euro)</w:t>
            </w:r>
          </w:p>
        </w:tc>
      </w:tr>
      <w:tr w:rsidR="00863D8C" w:rsidRPr="00863D8C" w14:paraId="0266D556" w14:textId="77777777" w:rsidTr="00863D8C">
        <w:trPr>
          <w:trHeight w:hRule="exact" w:val="340"/>
        </w:trPr>
        <w:tc>
          <w:tcPr>
            <w:tcW w:w="3643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D6656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Spese ammissibili a contributo</w:t>
            </w:r>
          </w:p>
        </w:tc>
        <w:tc>
          <w:tcPr>
            <w:tcW w:w="2863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BC8FB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€ 0,00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A39EB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Mezzi propri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CEC6D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</w:tr>
      <w:tr w:rsidR="00863D8C" w:rsidRPr="00863D8C" w14:paraId="72440EB9" w14:textId="77777777" w:rsidTr="00863D8C">
        <w:trPr>
          <w:trHeight w:hRule="exact" w:val="347"/>
        </w:trPr>
        <w:tc>
          <w:tcPr>
            <w:tcW w:w="3643" w:type="dxa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2FF83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Spese non agevolabili</w:t>
            </w:r>
          </w:p>
        </w:tc>
        <w:tc>
          <w:tcPr>
            <w:tcW w:w="286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11211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€ 0,00</w:t>
            </w:r>
          </w:p>
        </w:tc>
        <w:tc>
          <w:tcPr>
            <w:tcW w:w="411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EFFF9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Agevolazione concedibili per il Progetto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EDF95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€ 0,00</w:t>
            </w:r>
          </w:p>
        </w:tc>
      </w:tr>
      <w:tr w:rsidR="00863D8C" w:rsidRPr="00863D8C" w14:paraId="3FC24AA2" w14:textId="77777777" w:rsidTr="00863D8C">
        <w:trPr>
          <w:trHeight w:hRule="exact" w:val="340"/>
        </w:trPr>
        <w:tc>
          <w:tcPr>
            <w:tcW w:w="3643" w:type="dxa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5C6DE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Capitale di esercizio</w:t>
            </w:r>
          </w:p>
        </w:tc>
        <w:tc>
          <w:tcPr>
            <w:tcW w:w="2863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B0FA2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  <w:tc>
          <w:tcPr>
            <w:tcW w:w="411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3A3A6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Altri finanziamenti a m/l termine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A036D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</w:tr>
      <w:tr w:rsidR="00863D8C" w:rsidRPr="00863D8C" w14:paraId="36700D74" w14:textId="77777777" w:rsidTr="00863D8C">
        <w:trPr>
          <w:trHeight w:hRule="exact" w:val="340"/>
        </w:trPr>
        <w:tc>
          <w:tcPr>
            <w:tcW w:w="3643" w:type="dxa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6011F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IVA</w:t>
            </w:r>
          </w:p>
        </w:tc>
        <w:tc>
          <w:tcPr>
            <w:tcW w:w="2863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5B4B1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  <w:tc>
          <w:tcPr>
            <w:tcW w:w="411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1A724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Altre disponibilità (specificare):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5FCCC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</w:tr>
      <w:tr w:rsidR="00863D8C" w:rsidRPr="00863D8C" w14:paraId="61E9F71E" w14:textId="77777777" w:rsidTr="00863D8C">
        <w:trPr>
          <w:trHeight w:hRule="exact" w:val="340"/>
        </w:trPr>
        <w:tc>
          <w:tcPr>
            <w:tcW w:w="3643" w:type="dxa"/>
            <w:tcBorders>
              <w:left w:val="single" w:sz="12" w:space="0" w:color="auto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0F1D6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  <w:tc>
          <w:tcPr>
            <w:tcW w:w="2863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A584A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  <w:tc>
          <w:tcPr>
            <w:tcW w:w="411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9D58A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1F3FC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</w:tr>
      <w:tr w:rsidR="00863D8C" w:rsidRPr="00863D8C" w14:paraId="58C46F44" w14:textId="77777777" w:rsidTr="00863D8C">
        <w:trPr>
          <w:trHeight w:hRule="exact" w:val="340"/>
        </w:trPr>
        <w:tc>
          <w:tcPr>
            <w:tcW w:w="364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A1B4E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  <w:tc>
          <w:tcPr>
            <w:tcW w:w="2863" w:type="dxa"/>
            <w:gridSpan w:val="2"/>
            <w:tcBorders>
              <w:left w:val="single" w:sz="2" w:space="0" w:color="000000"/>
              <w:bottom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65E45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  <w:tc>
          <w:tcPr>
            <w:tcW w:w="4111" w:type="dxa"/>
            <w:gridSpan w:val="2"/>
            <w:tcBorders>
              <w:left w:val="single" w:sz="2" w:space="0" w:color="000000"/>
              <w:bottom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B5C3A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12" w:space="0" w:color="auto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DEAC6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</w:tr>
      <w:tr w:rsidR="00863D8C" w:rsidRPr="00863D8C" w14:paraId="34BB5447" w14:textId="77777777" w:rsidTr="00863D8C">
        <w:trPr>
          <w:trHeight w:hRule="exact" w:val="340"/>
        </w:trPr>
        <w:tc>
          <w:tcPr>
            <w:tcW w:w="3643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D6C88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  <w:t>Totale fabbisogno</w:t>
            </w:r>
          </w:p>
        </w:tc>
        <w:tc>
          <w:tcPr>
            <w:tcW w:w="2863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9554D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  <w:t>€ 0,00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A5826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  <w:t>Totale fonti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66E0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  <w:t>€ 0,00</w:t>
            </w:r>
          </w:p>
        </w:tc>
      </w:tr>
      <w:tr w:rsidR="00863D8C" w:rsidRPr="00863D8C" w14:paraId="4AF367F6" w14:textId="77777777" w:rsidTr="00863D8C">
        <w:trPr>
          <w:trHeight w:hRule="exact" w:val="340"/>
        </w:trPr>
        <w:tc>
          <w:tcPr>
            <w:tcW w:w="13877" w:type="dxa"/>
            <w:gridSpan w:val="6"/>
            <w:tcBorders>
              <w:top w:val="single" w:sz="1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CE46A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</w:tr>
      <w:tr w:rsidR="00863D8C" w:rsidRPr="00863D8C" w14:paraId="4195E89C" w14:textId="77777777" w:rsidTr="00863D8C">
        <w:trPr>
          <w:trHeight w:hRule="exact" w:val="340"/>
        </w:trPr>
        <w:tc>
          <w:tcPr>
            <w:tcW w:w="3643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81DB5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  <w:tc>
          <w:tcPr>
            <w:tcW w:w="286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8A4AF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  <w:tc>
          <w:tcPr>
            <w:tcW w:w="41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2B832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14235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</w:tr>
      <w:tr w:rsidR="00863D8C" w:rsidRPr="00863D8C" w14:paraId="2601F466" w14:textId="77777777" w:rsidTr="00863D8C">
        <w:trPr>
          <w:trHeight w:hRule="exact" w:val="340"/>
        </w:trPr>
        <w:tc>
          <w:tcPr>
            <w:tcW w:w="4857" w:type="dxa"/>
            <w:gridSpan w:val="2"/>
            <w:tcBorders>
              <w:top w:val="single" w:sz="12" w:space="0" w:color="auto"/>
              <w:lef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F097E2B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Il sottoscritto_______________________________________________________,</w:t>
            </w:r>
          </w:p>
        </w:tc>
        <w:tc>
          <w:tcPr>
            <w:tcW w:w="4856" w:type="dxa"/>
            <w:gridSpan w:val="2"/>
            <w:tcBorders>
              <w:top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A39F4C4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Nato a ____________________________________________________ ,</w:t>
            </w:r>
          </w:p>
        </w:tc>
        <w:tc>
          <w:tcPr>
            <w:tcW w:w="4164" w:type="dxa"/>
            <w:gridSpan w:val="2"/>
            <w:tcBorders>
              <w:top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C6FBF12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Residente in ________________________________________________,</w:t>
            </w:r>
          </w:p>
        </w:tc>
      </w:tr>
      <w:tr w:rsidR="00863D8C" w:rsidRPr="00863D8C" w14:paraId="75E0D3B5" w14:textId="77777777" w:rsidTr="00863D8C">
        <w:trPr>
          <w:trHeight w:hRule="exact" w:val="340"/>
        </w:trPr>
        <w:tc>
          <w:tcPr>
            <w:tcW w:w="13877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09C53F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In qualità di Legale Rappresentante o delegato a presentare la domanda di contributo, consapevole delle responsabilità penali cui andare incontro in caso di dichiarazioni mendaci, ai sensi e per gli effetti dell’art. 76 del D.P.R. 28 dicembre 2000,n. 445,</w:t>
            </w:r>
          </w:p>
        </w:tc>
      </w:tr>
      <w:tr w:rsidR="00863D8C" w:rsidRPr="00863D8C" w14:paraId="5FF121AF" w14:textId="77777777" w:rsidTr="00863D8C">
        <w:trPr>
          <w:trHeight w:hRule="exact" w:val="340"/>
        </w:trPr>
        <w:tc>
          <w:tcPr>
            <w:tcW w:w="13877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26AE14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  <w:t>DICHIARA</w:t>
            </w:r>
          </w:p>
        </w:tc>
      </w:tr>
      <w:tr w:rsidR="00863D8C" w:rsidRPr="00863D8C" w14:paraId="429BECF5" w14:textId="77777777" w:rsidTr="00863D8C">
        <w:trPr>
          <w:trHeight w:hRule="exact" w:val="340"/>
        </w:trPr>
        <w:tc>
          <w:tcPr>
            <w:tcW w:w="13877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A63068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softHyphen/>
              <w:t xml:space="preserve"> che le informa riportate nel presente Formulario sono veritiere e, ove riferite a elementi previsionali, basate su stime ragionevoli;</w:t>
            </w:r>
          </w:p>
        </w:tc>
      </w:tr>
      <w:tr w:rsidR="00863D8C" w:rsidRPr="00863D8C" w14:paraId="55E62440" w14:textId="77777777" w:rsidTr="00863D8C">
        <w:trPr>
          <w:trHeight w:hRule="exact" w:val="340"/>
        </w:trPr>
        <w:tc>
          <w:tcPr>
            <w:tcW w:w="13877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DE5169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  <w:t>RICHIEDE</w:t>
            </w:r>
          </w:p>
        </w:tc>
      </w:tr>
      <w:tr w:rsidR="00863D8C" w:rsidRPr="00863D8C" w14:paraId="7FC7780E" w14:textId="77777777" w:rsidTr="00863D8C">
        <w:trPr>
          <w:trHeight w:hRule="exact" w:val="340"/>
        </w:trPr>
        <w:tc>
          <w:tcPr>
            <w:tcW w:w="13877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0995DF" w14:textId="00344BC5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  <w:t>al fine della realizzazione del progetto di cui al presente Formulario, un contributo</w:t>
            </w:r>
            <w:r w:rsidR="00991B1E"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  <w:t xml:space="preserve"> pari a € _________________</w:t>
            </w:r>
          </w:p>
        </w:tc>
      </w:tr>
      <w:tr w:rsidR="00863D8C" w:rsidRPr="00863D8C" w14:paraId="4C17BA49" w14:textId="77777777" w:rsidTr="00863D8C">
        <w:trPr>
          <w:trHeight w:hRule="exact" w:val="340"/>
        </w:trPr>
        <w:tc>
          <w:tcPr>
            <w:tcW w:w="13877" w:type="dxa"/>
            <w:gridSpan w:val="6"/>
            <w:tcBorders>
              <w:left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55AE98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NSimSun" w:hAnsiTheme="majorHAnsi" w:cstheme="majorHAnsi"/>
                <w:b/>
                <w:bCs/>
                <w:kern w:val="3"/>
                <w:lang w:val="it-IT" w:eastAsia="zh-CN" w:bidi="hi-IN"/>
              </w:rPr>
            </w:pPr>
          </w:p>
        </w:tc>
      </w:tr>
      <w:tr w:rsidR="00863D8C" w:rsidRPr="00863D8C" w14:paraId="03E4A4A4" w14:textId="77777777" w:rsidTr="00863D8C">
        <w:trPr>
          <w:trHeight w:hRule="exact" w:val="340"/>
        </w:trPr>
        <w:tc>
          <w:tcPr>
            <w:tcW w:w="13877" w:type="dxa"/>
            <w:gridSpan w:val="6"/>
            <w:tcBorders>
              <w:left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525DC8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Nome e Cognome del Rappresentante Legale della società/impresa</w:t>
            </w:r>
          </w:p>
        </w:tc>
      </w:tr>
      <w:tr w:rsidR="00863D8C" w:rsidRPr="00863D8C" w14:paraId="0890DD46" w14:textId="77777777" w:rsidTr="00863D8C">
        <w:trPr>
          <w:trHeight w:hRule="exact" w:val="340"/>
        </w:trPr>
        <w:tc>
          <w:tcPr>
            <w:tcW w:w="13877" w:type="dxa"/>
            <w:gridSpan w:val="6"/>
            <w:tcBorders>
              <w:left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2AB5E5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  <w:r w:rsidRPr="00863D8C"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  <w:t>Firma digitale del legale rappresentante</w:t>
            </w:r>
          </w:p>
        </w:tc>
      </w:tr>
      <w:tr w:rsidR="00863D8C" w:rsidRPr="00863D8C" w14:paraId="73A84AB1" w14:textId="77777777" w:rsidTr="00863D8C">
        <w:trPr>
          <w:trHeight w:hRule="exact" w:val="340"/>
        </w:trPr>
        <w:tc>
          <w:tcPr>
            <w:tcW w:w="1387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857A0E" w14:textId="77777777" w:rsidR="00863D8C" w:rsidRPr="00863D8C" w:rsidRDefault="00863D8C" w:rsidP="005C0FD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NSimSun" w:hAnsiTheme="majorHAnsi" w:cstheme="majorHAnsi"/>
                <w:kern w:val="3"/>
                <w:lang w:val="it-IT" w:eastAsia="zh-CN" w:bidi="hi-IN"/>
              </w:rPr>
            </w:pPr>
          </w:p>
        </w:tc>
      </w:tr>
    </w:tbl>
    <w:p w14:paraId="3107F75C" w14:textId="51EFE476" w:rsidR="00AF52CB" w:rsidRPr="00EE17DB" w:rsidRDefault="001560A3">
      <w:pPr>
        <w:pStyle w:val="Titolo2"/>
        <w:rPr>
          <w:lang w:val="it-IT"/>
        </w:rPr>
      </w:pPr>
      <w:r w:rsidRPr="00EE17DB">
        <w:rPr>
          <w:lang w:val="it-IT"/>
        </w:rPr>
        <w:lastRenderedPageBreak/>
        <w:t>6. DICHIARAZIONE FINALE</w:t>
      </w:r>
    </w:p>
    <w:p w14:paraId="1DB6D2A4" w14:textId="77777777" w:rsidR="001964E9" w:rsidRPr="00EE17DB" w:rsidRDefault="001560A3">
      <w:pPr>
        <w:rPr>
          <w:lang w:val="it-IT"/>
        </w:rPr>
      </w:pPr>
      <w:r w:rsidRPr="00EE17DB">
        <w:rPr>
          <w:lang w:val="it-IT"/>
        </w:rPr>
        <w:t>Il/La sottoscritto/a ________________________________________________________, in qualità di Legale Rappresentante,</w:t>
      </w:r>
      <w:r w:rsidRPr="00EE17DB">
        <w:rPr>
          <w:lang w:val="it-IT"/>
        </w:rPr>
        <w:br/>
      </w:r>
      <w:r w:rsidRPr="00EE17DB">
        <w:rPr>
          <w:lang w:val="it-IT"/>
        </w:rPr>
        <w:br/>
        <w:t>dichiara che le informazioni riportate nel presente formulario sono veritiere e si assume ogni responsabilità ai sensi degli artt. 75 e 76 del D.P.R. 445/2000.</w:t>
      </w:r>
      <w:r w:rsidRPr="00EE17DB">
        <w:rPr>
          <w:lang w:val="it-IT"/>
        </w:rPr>
        <w:br/>
      </w:r>
      <w:r w:rsidRPr="00EE17DB">
        <w:rPr>
          <w:lang w:val="it-IT"/>
        </w:rPr>
        <w:br/>
        <w:t>Luogo e Data: _______________________</w:t>
      </w:r>
      <w:r w:rsidRPr="00EE17DB">
        <w:rPr>
          <w:lang w:val="it-IT"/>
        </w:rPr>
        <w:br/>
      </w:r>
      <w:r w:rsidRPr="00EE17DB">
        <w:rPr>
          <w:lang w:val="it-IT"/>
        </w:rPr>
        <w:br/>
      </w:r>
    </w:p>
    <w:p w14:paraId="19A95CEA" w14:textId="3A7460EA" w:rsidR="00AF52CB" w:rsidRDefault="001560A3" w:rsidP="001964E9">
      <w:pPr>
        <w:jc w:val="right"/>
        <w:rPr>
          <w:lang w:val="it-IT"/>
        </w:rPr>
      </w:pPr>
      <w:r w:rsidRPr="00781E55">
        <w:rPr>
          <w:lang w:val="it-IT"/>
        </w:rPr>
        <w:t>Firma digitale del Legale Rappresentante</w:t>
      </w:r>
    </w:p>
    <w:p w14:paraId="1511141A" w14:textId="13998F62" w:rsidR="00CF1EC6" w:rsidRPr="001964E9" w:rsidRDefault="00CF1EC6" w:rsidP="001964E9">
      <w:pPr>
        <w:jc w:val="right"/>
        <w:rPr>
          <w:lang w:val="it-IT"/>
        </w:rPr>
      </w:pPr>
      <w:r>
        <w:rPr>
          <w:lang w:val="it-IT"/>
        </w:rPr>
        <w:t>_________________________________________________</w:t>
      </w:r>
    </w:p>
    <w:sectPr w:rsidR="00CF1EC6" w:rsidRPr="001964E9" w:rsidSect="001964E9">
      <w:headerReference w:type="default" r:id="rId10"/>
      <w:footerReference w:type="default" r:id="rId11"/>
      <w:pgSz w:w="15840" w:h="12240" w:orient="landscape"/>
      <w:pgMar w:top="1560" w:right="1440" w:bottom="179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9CAE8" w14:textId="77777777" w:rsidR="004C75FB" w:rsidRDefault="004C75FB" w:rsidP="00AB5863">
      <w:pPr>
        <w:spacing w:after="0" w:line="240" w:lineRule="auto"/>
      </w:pPr>
      <w:r>
        <w:separator/>
      </w:r>
    </w:p>
  </w:endnote>
  <w:endnote w:type="continuationSeparator" w:id="0">
    <w:p w14:paraId="6284D583" w14:textId="77777777" w:rsidR="004C75FB" w:rsidRDefault="004C75FB" w:rsidP="00AB5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7482386"/>
      <w:docPartObj>
        <w:docPartGallery w:val="Page Numbers (Bottom of Page)"/>
        <w:docPartUnique/>
      </w:docPartObj>
    </w:sdtPr>
    <w:sdtContent>
      <w:p w14:paraId="12B186DD" w14:textId="44BFB54E" w:rsidR="005C0FDA" w:rsidRDefault="005C0FDA" w:rsidP="00AB5863">
        <w:pPr>
          <w:pStyle w:val="Pidipagina"/>
          <w:pBdr>
            <w:top w:val="single" w:sz="4" w:space="1" w:color="auto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327" w:rsidRPr="00FE4327">
          <w:rPr>
            <w:noProof/>
            <w:lang w:val="it-IT"/>
          </w:rPr>
          <w:t>2</w:t>
        </w:r>
        <w:r>
          <w:fldChar w:fldCharType="end"/>
        </w:r>
      </w:p>
    </w:sdtContent>
  </w:sdt>
  <w:p w14:paraId="6D43D0B2" w14:textId="77777777" w:rsidR="005C0FDA" w:rsidRDefault="005C0F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D15F1" w14:textId="77777777" w:rsidR="004C75FB" w:rsidRDefault="004C75FB" w:rsidP="00AB5863">
      <w:pPr>
        <w:spacing w:after="0" w:line="240" w:lineRule="auto"/>
      </w:pPr>
      <w:r>
        <w:separator/>
      </w:r>
    </w:p>
  </w:footnote>
  <w:footnote w:type="continuationSeparator" w:id="0">
    <w:p w14:paraId="2FC98189" w14:textId="77777777" w:rsidR="004C75FB" w:rsidRDefault="004C75FB" w:rsidP="00AB5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B9CA9" w14:textId="381B90A9" w:rsidR="005C0FDA" w:rsidRPr="00D00A3C" w:rsidRDefault="005C0FDA" w:rsidP="00AB5863">
    <w:pPr>
      <w:pBdr>
        <w:bottom w:val="single" w:sz="4" w:space="1" w:color="auto"/>
      </w:pBdr>
      <w:spacing w:after="17"/>
      <w:ind w:left="43"/>
      <w:jc w:val="right"/>
      <w:rPr>
        <w:rFonts w:asciiTheme="majorHAnsi" w:hAnsiTheme="majorHAnsi" w:cstheme="majorHAnsi"/>
        <w:lang w:val="it-IT"/>
      </w:rPr>
    </w:pPr>
    <w:r w:rsidRPr="00D00A3C">
      <w:rPr>
        <w:rFonts w:asciiTheme="majorHAnsi" w:hAnsiTheme="majorHAnsi" w:cstheme="majorHAnsi"/>
        <w:b/>
        <w:color w:val="1F497D"/>
        <w:sz w:val="24"/>
        <w:lang w:val="it-IT"/>
      </w:rPr>
      <w:t>Allegato 2 Formulario di Progetto</w:t>
    </w:r>
  </w:p>
  <w:p w14:paraId="6C302C31" w14:textId="77777777" w:rsidR="005C0FDA" w:rsidRDefault="005C0FD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oelenco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21B2577"/>
    <w:multiLevelType w:val="multilevel"/>
    <w:tmpl w:val="5720FA3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7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hint="default"/>
      </w:rPr>
    </w:lvl>
  </w:abstractNum>
  <w:abstractNum w:abstractNumId="10" w15:restartNumberingAfterBreak="0">
    <w:nsid w:val="5427207C"/>
    <w:multiLevelType w:val="multilevel"/>
    <w:tmpl w:val="5720FA3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7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hint="default"/>
      </w:rPr>
    </w:lvl>
  </w:abstractNum>
  <w:abstractNum w:abstractNumId="11" w15:restartNumberingAfterBreak="0">
    <w:nsid w:val="6FDF0CD1"/>
    <w:multiLevelType w:val="hybridMultilevel"/>
    <w:tmpl w:val="ED0CA1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8175F"/>
    <w:rsid w:val="000B245E"/>
    <w:rsid w:val="000D0CD6"/>
    <w:rsid w:val="000E0591"/>
    <w:rsid w:val="000F697B"/>
    <w:rsid w:val="0015074B"/>
    <w:rsid w:val="00154AE8"/>
    <w:rsid w:val="001560A3"/>
    <w:rsid w:val="001964E9"/>
    <w:rsid w:val="001C59DD"/>
    <w:rsid w:val="0029639D"/>
    <w:rsid w:val="002E65D8"/>
    <w:rsid w:val="00326F90"/>
    <w:rsid w:val="00352A15"/>
    <w:rsid w:val="003C5BBD"/>
    <w:rsid w:val="004137E7"/>
    <w:rsid w:val="00435BD6"/>
    <w:rsid w:val="004B767F"/>
    <w:rsid w:val="004C75FB"/>
    <w:rsid w:val="004F6075"/>
    <w:rsid w:val="005526FF"/>
    <w:rsid w:val="005C0FDA"/>
    <w:rsid w:val="00623004"/>
    <w:rsid w:val="00666A7B"/>
    <w:rsid w:val="006C0EC9"/>
    <w:rsid w:val="00701EBB"/>
    <w:rsid w:val="007664D8"/>
    <w:rsid w:val="00777B05"/>
    <w:rsid w:val="00781E55"/>
    <w:rsid w:val="007A1AA8"/>
    <w:rsid w:val="007B4DFE"/>
    <w:rsid w:val="007E2EAD"/>
    <w:rsid w:val="00863D8C"/>
    <w:rsid w:val="0088194D"/>
    <w:rsid w:val="00884542"/>
    <w:rsid w:val="008F7D00"/>
    <w:rsid w:val="009243EB"/>
    <w:rsid w:val="0093718D"/>
    <w:rsid w:val="00943EB1"/>
    <w:rsid w:val="009540ED"/>
    <w:rsid w:val="009659B7"/>
    <w:rsid w:val="00991B1E"/>
    <w:rsid w:val="009923D7"/>
    <w:rsid w:val="009A6751"/>
    <w:rsid w:val="009C0C4F"/>
    <w:rsid w:val="00A03CAD"/>
    <w:rsid w:val="00A10223"/>
    <w:rsid w:val="00A73B91"/>
    <w:rsid w:val="00A939B8"/>
    <w:rsid w:val="00AA1D8D"/>
    <w:rsid w:val="00AB5863"/>
    <w:rsid w:val="00AE0BDF"/>
    <w:rsid w:val="00AF52CB"/>
    <w:rsid w:val="00B37FE5"/>
    <w:rsid w:val="00B47730"/>
    <w:rsid w:val="00BE730B"/>
    <w:rsid w:val="00C10B7A"/>
    <w:rsid w:val="00C67EC1"/>
    <w:rsid w:val="00C77F15"/>
    <w:rsid w:val="00C94709"/>
    <w:rsid w:val="00C96460"/>
    <w:rsid w:val="00CB0664"/>
    <w:rsid w:val="00CF1EC6"/>
    <w:rsid w:val="00D00A3C"/>
    <w:rsid w:val="00D31256"/>
    <w:rsid w:val="00D57040"/>
    <w:rsid w:val="00DE100E"/>
    <w:rsid w:val="00E12640"/>
    <w:rsid w:val="00E7034E"/>
    <w:rsid w:val="00E857C6"/>
    <w:rsid w:val="00EE17DB"/>
    <w:rsid w:val="00EE5ED7"/>
    <w:rsid w:val="00EF7F78"/>
    <w:rsid w:val="00F161E5"/>
    <w:rsid w:val="00F424E2"/>
    <w:rsid w:val="00FC693F"/>
    <w:rsid w:val="00FE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FBC742"/>
  <w14:defaultImageDpi w14:val="300"/>
  <w15:docId w15:val="{E412E311-8F6B-45D6-962C-DB861218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C693F"/>
  </w:style>
  <w:style w:type="paragraph" w:styleId="Titolo1">
    <w:name w:val="heading 1"/>
    <w:basedOn w:val="Normale"/>
    <w:next w:val="Normale"/>
    <w:link w:val="Titolo1Carattere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18BF"/>
  </w:style>
  <w:style w:type="paragraph" w:styleId="Pidipagina">
    <w:name w:val="footer"/>
    <w:basedOn w:val="Normale"/>
    <w:link w:val="Pidipagina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18BF"/>
  </w:style>
  <w:style w:type="paragraph" w:styleId="Nessunaspaziatura">
    <w:name w:val="No Spacing"/>
    <w:uiPriority w:val="1"/>
    <w:qFormat/>
    <w:rsid w:val="00FC693F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C693F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AA1D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A1D8D"/>
  </w:style>
  <w:style w:type="paragraph" w:styleId="Corpodeltesto2">
    <w:name w:val="Body Text 2"/>
    <w:basedOn w:val="Normale"/>
    <w:link w:val="Corpodeltesto2Carattere"/>
    <w:uiPriority w:val="99"/>
    <w:unhideWhenUsed/>
    <w:rsid w:val="00AA1D8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1D8D"/>
  </w:style>
  <w:style w:type="paragraph" w:styleId="Corpodeltesto3">
    <w:name w:val="Body Text 3"/>
    <w:basedOn w:val="Normale"/>
    <w:link w:val="Corpodeltesto3Carattere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A1D8D"/>
    <w:rPr>
      <w:sz w:val="16"/>
      <w:szCs w:val="16"/>
    </w:rPr>
  </w:style>
  <w:style w:type="paragraph" w:styleId="Elenco">
    <w:name w:val="List"/>
    <w:basedOn w:val="Normale"/>
    <w:uiPriority w:val="99"/>
    <w:unhideWhenUsed/>
    <w:rsid w:val="00AA1D8D"/>
    <w:pPr>
      <w:ind w:left="360" w:hanging="360"/>
      <w:contextualSpacing/>
    </w:pPr>
  </w:style>
  <w:style w:type="paragraph" w:styleId="Elenco2">
    <w:name w:val="List 2"/>
    <w:basedOn w:val="Normale"/>
    <w:uiPriority w:val="99"/>
    <w:unhideWhenUsed/>
    <w:rsid w:val="00326F90"/>
    <w:pPr>
      <w:ind w:left="720" w:hanging="360"/>
      <w:contextualSpacing/>
    </w:pPr>
  </w:style>
  <w:style w:type="paragraph" w:styleId="Elenco3">
    <w:name w:val="List 3"/>
    <w:basedOn w:val="Normale"/>
    <w:uiPriority w:val="99"/>
    <w:unhideWhenUsed/>
    <w:rsid w:val="00326F90"/>
    <w:pPr>
      <w:ind w:left="1080" w:hanging="360"/>
      <w:contextualSpacing/>
    </w:pPr>
  </w:style>
  <w:style w:type="paragraph" w:styleId="Puntoelenco">
    <w:name w:val="List Bullet"/>
    <w:basedOn w:val="Normale"/>
    <w:uiPriority w:val="99"/>
    <w:unhideWhenUsed/>
    <w:rsid w:val="00326F90"/>
    <w:pPr>
      <w:numPr>
        <w:numId w:val="1"/>
      </w:numPr>
      <w:contextualSpacing/>
    </w:pPr>
  </w:style>
  <w:style w:type="paragraph" w:styleId="Puntoelenco2">
    <w:name w:val="List Bullet 2"/>
    <w:basedOn w:val="Normale"/>
    <w:uiPriority w:val="99"/>
    <w:unhideWhenUsed/>
    <w:rsid w:val="00326F90"/>
    <w:pPr>
      <w:numPr>
        <w:numId w:val="2"/>
      </w:numPr>
      <w:contextualSpacing/>
    </w:pPr>
  </w:style>
  <w:style w:type="paragraph" w:styleId="Puntoelenco3">
    <w:name w:val="List Bullet 3"/>
    <w:basedOn w:val="Normale"/>
    <w:uiPriority w:val="99"/>
    <w:unhideWhenUsed/>
    <w:rsid w:val="00326F90"/>
    <w:pPr>
      <w:numPr>
        <w:numId w:val="3"/>
      </w:numPr>
      <w:contextualSpacing/>
    </w:pPr>
  </w:style>
  <w:style w:type="paragraph" w:styleId="Numeroelenco">
    <w:name w:val="List Number"/>
    <w:basedOn w:val="Normale"/>
    <w:uiPriority w:val="99"/>
    <w:unhideWhenUsed/>
    <w:rsid w:val="00326F90"/>
    <w:pPr>
      <w:numPr>
        <w:numId w:val="5"/>
      </w:numPr>
      <w:contextualSpacing/>
    </w:pPr>
  </w:style>
  <w:style w:type="paragraph" w:styleId="Numeroelenco2">
    <w:name w:val="List Number 2"/>
    <w:basedOn w:val="Normale"/>
    <w:uiPriority w:val="99"/>
    <w:unhideWhenUsed/>
    <w:rsid w:val="0029639D"/>
    <w:pPr>
      <w:numPr>
        <w:numId w:val="6"/>
      </w:numPr>
      <w:contextualSpacing/>
    </w:pPr>
  </w:style>
  <w:style w:type="paragraph" w:styleId="Numeroelenco3">
    <w:name w:val="List Number 3"/>
    <w:basedOn w:val="Normale"/>
    <w:uiPriority w:val="99"/>
    <w:unhideWhenUsed/>
    <w:rsid w:val="0029639D"/>
    <w:pPr>
      <w:numPr>
        <w:numId w:val="7"/>
      </w:numPr>
      <w:contextualSpacing/>
    </w:pPr>
  </w:style>
  <w:style w:type="paragraph" w:styleId="Elencocontinua">
    <w:name w:val="List Continue"/>
    <w:basedOn w:val="Normale"/>
    <w:uiPriority w:val="99"/>
    <w:unhideWhenUsed/>
    <w:rsid w:val="0029639D"/>
    <w:pPr>
      <w:spacing w:after="120"/>
      <w:ind w:left="360"/>
      <w:contextualSpacing/>
    </w:pPr>
  </w:style>
  <w:style w:type="paragraph" w:styleId="Elencocontinua2">
    <w:name w:val="List Continue 2"/>
    <w:basedOn w:val="Normale"/>
    <w:uiPriority w:val="99"/>
    <w:unhideWhenUsed/>
    <w:rsid w:val="0029639D"/>
    <w:pPr>
      <w:spacing w:after="120"/>
      <w:ind w:left="720"/>
      <w:contextualSpacing/>
    </w:pPr>
  </w:style>
  <w:style w:type="paragraph" w:styleId="Elencocontinua3">
    <w:name w:val="List Continue 3"/>
    <w:basedOn w:val="Normale"/>
    <w:uiPriority w:val="99"/>
    <w:unhideWhenUsed/>
    <w:rsid w:val="0029639D"/>
    <w:pPr>
      <w:spacing w:after="120"/>
      <w:ind w:left="1080"/>
      <w:contextualSpacing/>
    </w:pPr>
  </w:style>
  <w:style w:type="paragraph" w:styleId="Testomacro">
    <w:name w:val="macro"/>
    <w:link w:val="TestomacroCarattere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29639D"/>
    <w:rPr>
      <w:rFonts w:ascii="Courier" w:hAnsi="Courier"/>
      <w:sz w:val="20"/>
      <w:szCs w:val="2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C693F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C693F"/>
    <w:rPr>
      <w:i/>
      <w:i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FC693F"/>
    <w:rPr>
      <w:b/>
      <w:bCs/>
    </w:rPr>
  </w:style>
  <w:style w:type="character" w:styleId="Enfasicorsivo">
    <w:name w:val="Emphasis"/>
    <w:basedOn w:val="Carpredefinitoparagrafo"/>
    <w:uiPriority w:val="20"/>
    <w:qFormat/>
    <w:rsid w:val="00FC693F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C693F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FC693F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FC693F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FC693F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FC693F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C693F"/>
    <w:pPr>
      <w:outlineLvl w:val="9"/>
    </w:pPr>
  </w:style>
  <w:style w:type="table" w:styleId="Grigliatabella">
    <w:name w:val="Table Grid"/>
    <w:basedOn w:val="Tabellanorma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Elencochiaro">
    <w:name w:val="Light List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Elencochiaro-Colore2">
    <w:name w:val="Light List Accent 2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Elencochiaro-Colore3">
    <w:name w:val="Light List Accent 3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Elencochiaro-Colore4">
    <w:name w:val="Light List Accent 4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Elencochiaro-Colore5">
    <w:name w:val="Light List Accent 5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Elencochiaro-Colore6">
    <w:name w:val="Light List Accent 6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fondomedio1">
    <w:name w:val="Medium Shading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Elencomedio2">
    <w:name w:val="Medium Lis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gliamedia2">
    <w:name w:val="Medium Grid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Elencoscuro">
    <w:name w:val="Dark List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gliaacolori">
    <w:name w:val="Colorful Grid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Grid">
    <w:name w:val="TableGrid"/>
    <w:rsid w:val="00AB5863"/>
    <w:pPr>
      <w:spacing w:after="0" w:line="240" w:lineRule="auto"/>
    </w:pPr>
    <w:rPr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884542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it-IT" w:eastAsia="zh-CN" w:bidi="hi-IN"/>
    </w:rPr>
  </w:style>
  <w:style w:type="paragraph" w:customStyle="1" w:styleId="TableContents">
    <w:name w:val="Table Contents"/>
    <w:basedOn w:val="Standard"/>
    <w:rsid w:val="00884542"/>
    <w:pPr>
      <w:widowControl w:val="0"/>
      <w:suppressLineNumbers/>
    </w:pPr>
  </w:style>
  <w:style w:type="paragraph" w:customStyle="1" w:styleId="Paragrafoelenco1">
    <w:name w:val="Paragrafo elenco1"/>
    <w:basedOn w:val="Normale"/>
    <w:qFormat/>
    <w:rsid w:val="00DE100E"/>
    <w:pPr>
      <w:tabs>
        <w:tab w:val="left" w:pos="567"/>
      </w:tabs>
      <w:suppressAutoHyphens/>
      <w:spacing w:after="80" w:line="240" w:lineRule="auto"/>
      <w:contextualSpacing/>
      <w:jc w:val="both"/>
    </w:pPr>
    <w:rPr>
      <w:rFonts w:ascii="Calibri" w:eastAsia="Calibri" w:hAnsi="Calibri" w:cs="Calibri"/>
      <w:color w:val="00000A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E100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E100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E10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926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68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5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0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11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38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FE3CC9-BB9B-40BE-8E5D-70F1A89A8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19</Pages>
  <Words>1409</Words>
  <Characters>8034</Characters>
  <Application>Microsoft Office Word</Application>
  <DocSecurity>0</DocSecurity>
  <Lines>66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9425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Antonietta Farina</dc:creator>
  <cp:keywords/>
  <cp:lastModifiedBy>Maria Antonietta Farina</cp:lastModifiedBy>
  <cp:revision>3</cp:revision>
  <cp:lastPrinted>2025-10-13T10:11:00Z</cp:lastPrinted>
  <dcterms:created xsi:type="dcterms:W3CDTF">2025-10-10T16:00:00Z</dcterms:created>
  <dcterms:modified xsi:type="dcterms:W3CDTF">2025-10-13T10:49:00Z</dcterms:modified>
  <cp:category/>
</cp:coreProperties>
</file>